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E403514" w14:textId="7B3415AF" w:rsidR="007B42DA" w:rsidRPr="0013021C" w:rsidRDefault="007B42DA" w:rsidP="007B42DA">
      <w:pPr>
        <w:jc w:val="right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 xml:space="preserve">Załącznik nr </w:t>
      </w:r>
      <w:r w:rsidR="00CA1C75">
        <w:rPr>
          <w:rFonts w:ascii="Open Sans" w:hAnsi="Open Sans" w:cs="Open Sans"/>
        </w:rPr>
        <w:t>1</w:t>
      </w:r>
      <w:r w:rsidR="00A85A65">
        <w:rPr>
          <w:rFonts w:ascii="Open Sans" w:hAnsi="Open Sans" w:cs="Open Sans"/>
        </w:rPr>
        <w:t xml:space="preserve"> OPZ</w:t>
      </w:r>
    </w:p>
    <w:p w14:paraId="10411B28" w14:textId="77777777" w:rsidR="007B42DA" w:rsidRPr="0013021C" w:rsidRDefault="007B42DA" w:rsidP="007B42DA">
      <w:pPr>
        <w:jc w:val="right"/>
        <w:rPr>
          <w:rFonts w:ascii="Open Sans" w:hAnsi="Open Sans" w:cs="Open Sans"/>
        </w:rPr>
      </w:pPr>
    </w:p>
    <w:p w14:paraId="64FF2F2F" w14:textId="77777777" w:rsidR="00E2496D" w:rsidRDefault="00E2496D" w:rsidP="007B42DA">
      <w:pPr>
        <w:jc w:val="right"/>
        <w:rPr>
          <w:rFonts w:ascii="Open Sans" w:hAnsi="Open Sans" w:cs="Open Sans"/>
        </w:rPr>
      </w:pPr>
    </w:p>
    <w:p w14:paraId="2CC2131D" w14:textId="77777777" w:rsidR="00E2496D" w:rsidRDefault="00E2496D" w:rsidP="007B42DA">
      <w:pPr>
        <w:jc w:val="right"/>
        <w:rPr>
          <w:rFonts w:ascii="Open Sans" w:hAnsi="Open Sans" w:cs="Open Sans"/>
        </w:rPr>
      </w:pPr>
    </w:p>
    <w:p w14:paraId="2C640EBC" w14:textId="77777777" w:rsidR="00E2496D" w:rsidRDefault="00E2496D" w:rsidP="007B42DA">
      <w:pPr>
        <w:jc w:val="right"/>
        <w:rPr>
          <w:rFonts w:ascii="Open Sans" w:hAnsi="Open Sans" w:cs="Open Sans"/>
        </w:rPr>
      </w:pPr>
    </w:p>
    <w:p w14:paraId="2CBB8DAC" w14:textId="77777777" w:rsidR="007B42DA" w:rsidRPr="0013021C" w:rsidRDefault="007B42DA" w:rsidP="007B42DA">
      <w:pPr>
        <w:jc w:val="right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 xml:space="preserve"> </w:t>
      </w:r>
    </w:p>
    <w:p w14:paraId="3236C58B" w14:textId="77777777" w:rsidR="007B42DA" w:rsidRPr="0013021C" w:rsidRDefault="007B42DA" w:rsidP="007B42DA">
      <w:pPr>
        <w:spacing w:after="240"/>
        <w:jc w:val="center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PROGRAM FUNKCJONALNO-UŻYTKOWY</w:t>
      </w:r>
    </w:p>
    <w:p w14:paraId="7A4538F7" w14:textId="77777777" w:rsidR="007B42DA" w:rsidRPr="0013021C" w:rsidRDefault="007B42DA" w:rsidP="007B42DA">
      <w:pPr>
        <w:jc w:val="center"/>
        <w:rPr>
          <w:rFonts w:ascii="Open Sans" w:hAnsi="Open Sans" w:cs="Open Sans"/>
          <w:b/>
        </w:rPr>
      </w:pPr>
    </w:p>
    <w:p w14:paraId="4CA742E8" w14:textId="77777777" w:rsidR="007B42DA" w:rsidRPr="00C22959" w:rsidRDefault="007B42DA" w:rsidP="007B42DA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Nazwa nadana zamówieniu przez zamawiającego</w:t>
      </w:r>
    </w:p>
    <w:p w14:paraId="2A1FD117" w14:textId="77777777" w:rsidR="000D7018" w:rsidRPr="000D7018" w:rsidRDefault="000D7018" w:rsidP="000D7018">
      <w:pPr>
        <w:jc w:val="both"/>
        <w:rPr>
          <w:rFonts w:ascii="Open Sans" w:hAnsi="Open Sans" w:cs="Open Sans"/>
          <w:iCs/>
          <w:lang w:eastAsia="ar-SA"/>
        </w:rPr>
      </w:pPr>
      <w:r w:rsidRPr="000D7018">
        <w:rPr>
          <w:rFonts w:ascii="Open Sans" w:hAnsi="Open Sans" w:cs="Open Sans"/>
          <w:iCs/>
          <w:lang w:eastAsia="ar-SA"/>
        </w:rPr>
        <w:t>BO 2021 Plac zabaw dla dzieci przy ul. Reduta Dzik (Opływ Motławy) z zakresu zadań Budżetu Obywatelskiego 2021.</w:t>
      </w:r>
    </w:p>
    <w:p w14:paraId="00640D8A" w14:textId="21A528CA" w:rsidR="00C903A9" w:rsidRPr="001941C4" w:rsidRDefault="000D7018" w:rsidP="000D7018">
      <w:pPr>
        <w:jc w:val="both"/>
        <w:rPr>
          <w:rFonts w:ascii="Open Sans" w:hAnsi="Open Sans" w:cs="Open Sans"/>
          <w:b/>
        </w:rPr>
      </w:pPr>
      <w:r w:rsidRPr="000D7018">
        <w:rPr>
          <w:rFonts w:ascii="Open Sans" w:hAnsi="Open Sans" w:cs="Open Sans"/>
          <w:iCs/>
          <w:lang w:eastAsia="ar-SA"/>
        </w:rPr>
        <w:t>Zakup i montaż integracyjnej zabawki dla dzieci z niepełnosprawnością ruchową, z zakresu inicjatyw lokalnych rad dzielnic 2021</w:t>
      </w:r>
    </w:p>
    <w:p w14:paraId="70E9E6B7" w14:textId="77777777" w:rsidR="00E2496D" w:rsidRPr="00525A70" w:rsidRDefault="00E2496D" w:rsidP="007B42DA">
      <w:pPr>
        <w:spacing w:after="240" w:line="276" w:lineRule="auto"/>
        <w:rPr>
          <w:rFonts w:ascii="Open Sans" w:hAnsi="Open Sans" w:cs="Open Sans"/>
        </w:rPr>
      </w:pPr>
    </w:p>
    <w:p w14:paraId="2FF78570" w14:textId="77777777" w:rsidR="007B42DA" w:rsidRPr="00C22959" w:rsidRDefault="007B42DA" w:rsidP="007B42DA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Nazwa Zamawiającego i jego adres:</w:t>
      </w:r>
    </w:p>
    <w:p w14:paraId="45C6D8DA" w14:textId="77777777" w:rsidR="007B42DA" w:rsidRPr="0013021C" w:rsidRDefault="007B42DA" w:rsidP="007B42DA">
      <w:pPr>
        <w:spacing w:line="276" w:lineRule="auto"/>
        <w:ind w:left="360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>Dyrekcja Rozbudowy Miasta Gdańska</w:t>
      </w:r>
    </w:p>
    <w:p w14:paraId="787A01C0" w14:textId="77777777" w:rsidR="007B42DA" w:rsidRPr="0013021C" w:rsidRDefault="007B42DA" w:rsidP="007B42DA">
      <w:pPr>
        <w:spacing w:line="276" w:lineRule="auto"/>
        <w:ind w:left="360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>ul. Żaglowa 11, 80 – 560 Gdańsk,</w:t>
      </w:r>
    </w:p>
    <w:p w14:paraId="7BA22BCA" w14:textId="77777777" w:rsidR="007B42DA" w:rsidRDefault="007B42DA" w:rsidP="007B42DA">
      <w:pPr>
        <w:spacing w:after="240" w:line="276" w:lineRule="auto"/>
        <w:ind w:left="360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>działająca w imieniu Gminy Miasta Gdańska</w:t>
      </w:r>
    </w:p>
    <w:p w14:paraId="5844DDD6" w14:textId="77777777" w:rsidR="00E2496D" w:rsidRPr="0013021C" w:rsidRDefault="00E2496D" w:rsidP="007B42DA">
      <w:pPr>
        <w:spacing w:after="240" w:line="276" w:lineRule="auto"/>
        <w:ind w:left="360"/>
        <w:rPr>
          <w:rFonts w:ascii="Open Sans" w:hAnsi="Open Sans" w:cs="Open Sans"/>
        </w:rPr>
      </w:pPr>
    </w:p>
    <w:p w14:paraId="1776ED21" w14:textId="77777777" w:rsidR="007B42DA" w:rsidRPr="00C22959" w:rsidRDefault="007B42DA" w:rsidP="007B42DA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Imiona i nazwiska osób opracowujących program funkcjonalno-użytkowy</w:t>
      </w:r>
    </w:p>
    <w:p w14:paraId="4873D17F" w14:textId="28E52E87" w:rsidR="007B42DA" w:rsidRPr="0013021C" w:rsidRDefault="007B42DA" w:rsidP="007B42DA">
      <w:pPr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 xml:space="preserve">Program opracował: </w:t>
      </w:r>
      <w:r w:rsidR="00E73319">
        <w:rPr>
          <w:rFonts w:ascii="Open Sans" w:hAnsi="Open Sans" w:cs="Open Sans"/>
        </w:rPr>
        <w:t>Danuta Putra</w:t>
      </w:r>
    </w:p>
    <w:p w14:paraId="1E38CC0E" w14:textId="77777777" w:rsidR="007B42DA" w:rsidRDefault="007B42DA" w:rsidP="007B42DA">
      <w:pPr>
        <w:rPr>
          <w:rFonts w:ascii="Open Sans" w:hAnsi="Open Sans" w:cs="Open Sans"/>
        </w:rPr>
      </w:pPr>
    </w:p>
    <w:p w14:paraId="03F9038A" w14:textId="77777777" w:rsidR="007B42DA" w:rsidRDefault="007B42DA" w:rsidP="007B42DA">
      <w:pPr>
        <w:rPr>
          <w:rFonts w:ascii="Open Sans" w:hAnsi="Open Sans" w:cs="Open Sans"/>
        </w:rPr>
      </w:pPr>
    </w:p>
    <w:p w14:paraId="2AFC1A17" w14:textId="77777777" w:rsidR="007B42DA" w:rsidRPr="0013021C" w:rsidRDefault="007B42DA" w:rsidP="007B42DA">
      <w:pPr>
        <w:rPr>
          <w:rFonts w:ascii="Open Sans" w:hAnsi="Open Sans" w:cs="Open Sans"/>
          <w:b/>
        </w:rPr>
      </w:pPr>
    </w:p>
    <w:p w14:paraId="2481A2C6" w14:textId="77777777" w:rsidR="007B42DA" w:rsidRPr="0013021C" w:rsidRDefault="007B42DA" w:rsidP="007B42DA">
      <w:pPr>
        <w:rPr>
          <w:rFonts w:ascii="Open Sans" w:hAnsi="Open Sans" w:cs="Open Sans"/>
          <w:b/>
        </w:rPr>
      </w:pPr>
    </w:p>
    <w:p w14:paraId="1C4E452C" w14:textId="77777777" w:rsidR="007B42DA" w:rsidRPr="0013021C" w:rsidRDefault="007B42DA" w:rsidP="007B42D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</w:rPr>
        <w:br w:type="page"/>
      </w:r>
      <w:r w:rsidRPr="0013021C">
        <w:rPr>
          <w:rFonts w:ascii="Open Sans" w:hAnsi="Open Sans" w:cs="Open Sans"/>
          <w:b/>
          <w:sz w:val="22"/>
          <w:szCs w:val="22"/>
        </w:rPr>
        <w:lastRenderedPageBreak/>
        <w:t>Część opisowa programu funkcjonalno-użytkowego</w:t>
      </w:r>
    </w:p>
    <w:p w14:paraId="01C06827" w14:textId="77777777" w:rsidR="007B42DA" w:rsidRPr="0013021C" w:rsidRDefault="007B42DA" w:rsidP="007B42DA">
      <w:pPr>
        <w:widowControl/>
        <w:numPr>
          <w:ilvl w:val="1"/>
          <w:numId w:val="27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Opis przedmiotu zamówienia</w:t>
      </w:r>
    </w:p>
    <w:p w14:paraId="7533A28A" w14:textId="77777777" w:rsidR="000D7018" w:rsidRPr="000D7018" w:rsidRDefault="00FA37F4" w:rsidP="000D7018">
      <w:pPr>
        <w:spacing w:after="240"/>
        <w:ind w:left="1283"/>
        <w:jc w:val="both"/>
        <w:rPr>
          <w:rFonts w:ascii="Open Sans" w:hAnsi="Open Sans" w:cs="Open Sans"/>
          <w:iCs/>
          <w:lang w:eastAsia="ar-SA"/>
        </w:rPr>
      </w:pPr>
      <w:r w:rsidRPr="004E6110">
        <w:rPr>
          <w:rFonts w:ascii="Open Sans" w:hAnsi="Open Sans" w:cs="Open Sans"/>
          <w:iCs/>
          <w:lang w:eastAsia="ar-SA"/>
        </w:rPr>
        <w:t xml:space="preserve">Przedmiotem zamówienia jest </w:t>
      </w:r>
      <w:r w:rsidR="00890904">
        <w:rPr>
          <w:rFonts w:ascii="Open Sans" w:hAnsi="Open Sans" w:cs="Open Sans"/>
          <w:iCs/>
          <w:lang w:eastAsia="ar-SA"/>
        </w:rPr>
        <w:t xml:space="preserve">realizacja w trybie </w:t>
      </w:r>
      <w:r w:rsidR="000D2771">
        <w:rPr>
          <w:rFonts w:ascii="Open Sans" w:hAnsi="Open Sans" w:cs="Open Sans"/>
          <w:iCs/>
          <w:lang w:eastAsia="ar-SA"/>
        </w:rPr>
        <w:t>,,zaprojektuj i zbuduj” dla zadania inwestycyjnego po</w:t>
      </w:r>
      <w:r w:rsidR="005E4C31">
        <w:rPr>
          <w:rFonts w:ascii="Open Sans" w:hAnsi="Open Sans" w:cs="Open Sans"/>
          <w:iCs/>
          <w:lang w:eastAsia="ar-SA"/>
        </w:rPr>
        <w:t>d</w:t>
      </w:r>
      <w:r w:rsidR="000D2771">
        <w:rPr>
          <w:rFonts w:ascii="Open Sans" w:hAnsi="Open Sans" w:cs="Open Sans"/>
          <w:iCs/>
          <w:lang w:eastAsia="ar-SA"/>
        </w:rPr>
        <w:t xml:space="preserve"> nazwą</w:t>
      </w:r>
      <w:r w:rsidR="005E4C31">
        <w:rPr>
          <w:rFonts w:ascii="Open Sans" w:hAnsi="Open Sans" w:cs="Open Sans"/>
          <w:iCs/>
          <w:lang w:eastAsia="ar-SA"/>
        </w:rPr>
        <w:t xml:space="preserve"> : </w:t>
      </w:r>
      <w:r w:rsidR="000D7018" w:rsidRPr="000D7018">
        <w:rPr>
          <w:rFonts w:ascii="Open Sans" w:hAnsi="Open Sans" w:cs="Open Sans"/>
          <w:iCs/>
          <w:lang w:eastAsia="ar-SA"/>
        </w:rPr>
        <w:t>BO 2021 Plac zabaw dla dzieci przy ul. Reduta Dzik (Opływ Motławy) z zakresu zadań Budżetu Obywatelskiego 2021.</w:t>
      </w:r>
    </w:p>
    <w:p w14:paraId="01EB411C" w14:textId="58EF7E4B" w:rsidR="001A3545" w:rsidRDefault="000D7018" w:rsidP="000D7018">
      <w:pPr>
        <w:spacing w:after="240"/>
        <w:ind w:left="1283"/>
        <w:jc w:val="both"/>
        <w:rPr>
          <w:rFonts w:ascii="Open Sans" w:hAnsi="Open Sans" w:cs="Open Sans"/>
          <w:iCs/>
          <w:lang w:eastAsia="ar-SA"/>
        </w:rPr>
      </w:pPr>
      <w:r w:rsidRPr="000D7018">
        <w:rPr>
          <w:rFonts w:ascii="Open Sans" w:hAnsi="Open Sans" w:cs="Open Sans"/>
          <w:iCs/>
          <w:lang w:eastAsia="ar-SA"/>
        </w:rPr>
        <w:t>Zakup i montaż integracyjnej zabawki dla dzieci z niepełnosprawnością ruchową, z zakresu inicjatyw lokalnych rad dzielnic 2021</w:t>
      </w:r>
      <w:r w:rsidR="00E4694D">
        <w:rPr>
          <w:rFonts w:ascii="Open Sans" w:hAnsi="Open Sans" w:cs="Open Sans"/>
          <w:iCs/>
          <w:lang w:eastAsia="ar-SA"/>
        </w:rPr>
        <w:t>.</w:t>
      </w:r>
      <w:r w:rsidR="00284C13">
        <w:rPr>
          <w:rFonts w:ascii="Open Sans" w:hAnsi="Open Sans" w:cs="Open Sans"/>
          <w:iCs/>
          <w:lang w:eastAsia="ar-SA"/>
        </w:rPr>
        <w:t xml:space="preserve"> </w:t>
      </w:r>
    </w:p>
    <w:p w14:paraId="3521ADC1" w14:textId="77777777" w:rsidR="00EE4501" w:rsidRDefault="00EE4501" w:rsidP="00C24112">
      <w:pPr>
        <w:spacing w:after="240"/>
        <w:ind w:left="1283"/>
        <w:jc w:val="both"/>
        <w:rPr>
          <w:rFonts w:ascii="Open Sans" w:hAnsi="Open Sans" w:cs="Open Sans"/>
          <w:iCs/>
          <w:lang w:eastAsia="ar-SA"/>
        </w:rPr>
      </w:pPr>
    </w:p>
    <w:p w14:paraId="6B2B641F" w14:textId="74715FD3" w:rsidR="00950AFD" w:rsidRPr="00950AFD" w:rsidRDefault="004D05E6" w:rsidP="00950AFD">
      <w:pPr>
        <w:pStyle w:val="Nagwek"/>
        <w:tabs>
          <w:tab w:val="left" w:pos="708"/>
        </w:tabs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/>
          <w:bCs/>
        </w:rPr>
        <w:t>Uwaga : t</w:t>
      </w:r>
      <w:r w:rsidR="00950AFD" w:rsidRPr="00950AFD">
        <w:rPr>
          <w:rFonts w:ascii="Open Sans" w:hAnsi="Open Sans" w:cs="Open Sans"/>
          <w:b/>
          <w:bCs/>
        </w:rPr>
        <w:t xml:space="preserve">eren objęty zamówieniem zgodnie z zapisami Miejscowego Planu Zagospodarowania Przestrzennego znajduje się w strefie ochrony konserwatorskiej </w:t>
      </w:r>
      <w:r w:rsidR="00950AFD" w:rsidRPr="00950AFD">
        <w:rPr>
          <w:rFonts w:ascii="Open Sans" w:hAnsi="Open Sans" w:cs="Open Sans"/>
          <w:b/>
          <w:bCs/>
        </w:rPr>
        <w:br/>
        <w:t>i archeologicznej. Wszelkie prace na danym obszarze muszą być prowadzone pod nadzorem archeologicznym. Zapewnienie nadzoru archeologicznego w tym uzyskanie odpowiedniego zezwolenia od Konserwatora Zabytków leży po stronie Wykonawcy. Wszelkie koszty związane w/w czynnościami należy uwzględnić w wynagrodzeniu ryczałtowym.</w:t>
      </w:r>
    </w:p>
    <w:p w14:paraId="5E1F8BB7" w14:textId="68139210" w:rsidR="00FF2A2D" w:rsidRDefault="00FF2A2D" w:rsidP="003D77C7">
      <w:pPr>
        <w:ind w:left="1224"/>
        <w:jc w:val="both"/>
        <w:rPr>
          <w:rFonts w:ascii="Open Sans" w:hAnsi="Open Sans" w:cs="Open Sans"/>
        </w:rPr>
      </w:pPr>
    </w:p>
    <w:p w14:paraId="51D75E8E" w14:textId="77777777" w:rsidR="00EE4501" w:rsidRDefault="00EE4501" w:rsidP="003D77C7">
      <w:pPr>
        <w:ind w:left="1224"/>
        <w:jc w:val="both"/>
        <w:rPr>
          <w:rFonts w:ascii="Open Sans" w:hAnsi="Open Sans" w:cs="Open Sans"/>
        </w:rPr>
      </w:pPr>
    </w:p>
    <w:p w14:paraId="16C7C3E1" w14:textId="3B608DD8" w:rsidR="00FA37F4" w:rsidRDefault="00FA37F4" w:rsidP="003D77C7">
      <w:pPr>
        <w:ind w:left="1224"/>
        <w:jc w:val="both"/>
        <w:rPr>
          <w:rFonts w:ascii="Open Sans" w:hAnsi="Open Sans" w:cs="Open Sans"/>
        </w:rPr>
      </w:pPr>
      <w:r w:rsidRPr="00612B91">
        <w:rPr>
          <w:rFonts w:ascii="Open Sans" w:hAnsi="Open Sans" w:cs="Open Sans"/>
        </w:rPr>
        <w:t xml:space="preserve">Teren </w:t>
      </w:r>
      <w:r w:rsidR="006548C7">
        <w:rPr>
          <w:rFonts w:ascii="Open Sans" w:hAnsi="Open Sans" w:cs="Open Sans"/>
        </w:rPr>
        <w:t xml:space="preserve">objęty </w:t>
      </w:r>
      <w:r w:rsidR="008D35D7">
        <w:rPr>
          <w:rFonts w:ascii="Open Sans" w:hAnsi="Open Sans" w:cs="Open Sans"/>
        </w:rPr>
        <w:t xml:space="preserve">inwestycją zlokalizowany jest w Gdańsku przy ul. Reduta </w:t>
      </w:r>
      <w:r w:rsidR="003B7F32">
        <w:rPr>
          <w:rFonts w:ascii="Open Sans" w:hAnsi="Open Sans" w:cs="Open Sans"/>
        </w:rPr>
        <w:t>Dzik – działka 334 obręb 100</w:t>
      </w:r>
      <w:r w:rsidR="003C0F6D">
        <w:rPr>
          <w:rFonts w:ascii="Open Sans" w:hAnsi="Open Sans" w:cs="Open Sans"/>
        </w:rPr>
        <w:t xml:space="preserve"> miasto Gdańsk.</w:t>
      </w:r>
      <w:r w:rsidR="003B7F32">
        <w:rPr>
          <w:rFonts w:ascii="Open Sans" w:hAnsi="Open Sans" w:cs="Open Sans"/>
        </w:rPr>
        <w:t xml:space="preserve"> </w:t>
      </w:r>
    </w:p>
    <w:p w14:paraId="08B24105" w14:textId="4E535942" w:rsidR="00FA37F4" w:rsidRDefault="00FA37F4" w:rsidP="00FA37F4">
      <w:pPr>
        <w:ind w:left="1224"/>
        <w:rPr>
          <w:rFonts w:ascii="Open Sans" w:hAnsi="Open Sans" w:cs="Open Sans"/>
        </w:rPr>
      </w:pPr>
    </w:p>
    <w:p w14:paraId="6E94137D" w14:textId="77777777" w:rsidR="00EE4501" w:rsidRPr="00612B91" w:rsidRDefault="00EE4501" w:rsidP="00FA37F4">
      <w:pPr>
        <w:ind w:left="1224"/>
        <w:rPr>
          <w:rFonts w:ascii="Open Sans" w:hAnsi="Open Sans" w:cs="Open Sans"/>
        </w:rPr>
      </w:pPr>
    </w:p>
    <w:p w14:paraId="39750BB9" w14:textId="3096FC05" w:rsidR="00FA37F4" w:rsidRPr="008866F9" w:rsidRDefault="00FA37F4" w:rsidP="00FA37F4">
      <w:pPr>
        <w:ind w:left="1224"/>
        <w:rPr>
          <w:rFonts w:ascii="Open Sans" w:hAnsi="Open Sans" w:cs="Open Sans"/>
          <w:b/>
          <w:bCs/>
          <w:u w:val="single"/>
        </w:rPr>
      </w:pPr>
      <w:r w:rsidRPr="003C4CF2">
        <w:rPr>
          <w:rFonts w:ascii="Open Sans" w:hAnsi="Open Sans" w:cs="Open Sans"/>
          <w:color w:val="FF0000"/>
        </w:rPr>
        <w:t xml:space="preserve"> </w:t>
      </w:r>
      <w:r w:rsidRPr="008866F9">
        <w:rPr>
          <w:rFonts w:ascii="Open Sans" w:hAnsi="Open Sans" w:cs="Open Sans"/>
          <w:b/>
          <w:bCs/>
          <w:u w:val="single"/>
        </w:rPr>
        <w:t>W ramach</w:t>
      </w:r>
      <w:r w:rsidR="001F7318" w:rsidRPr="008866F9">
        <w:rPr>
          <w:rFonts w:ascii="Open Sans" w:hAnsi="Open Sans" w:cs="Open Sans"/>
          <w:b/>
          <w:bCs/>
          <w:u w:val="single"/>
        </w:rPr>
        <w:t xml:space="preserve"> zamówienia </w:t>
      </w:r>
      <w:r w:rsidRPr="008866F9">
        <w:rPr>
          <w:rFonts w:ascii="Open Sans" w:hAnsi="Open Sans" w:cs="Open Sans"/>
          <w:b/>
          <w:bCs/>
          <w:u w:val="single"/>
        </w:rPr>
        <w:t>należy wykonać:</w:t>
      </w:r>
    </w:p>
    <w:p w14:paraId="5A4F86CE" w14:textId="72B94AE5" w:rsidR="00FA37F4" w:rsidRPr="00945135" w:rsidRDefault="004E74AC" w:rsidP="00FA37F4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d</w:t>
      </w:r>
      <w:r w:rsidR="00B00012">
        <w:rPr>
          <w:rFonts w:ascii="Open Sans" w:hAnsi="Open Sans" w:cs="Open Sans"/>
        </w:rPr>
        <w:t xml:space="preserve">okumentację projektową wraz z niezbędnymi </w:t>
      </w:r>
      <w:r>
        <w:rPr>
          <w:rFonts w:ascii="Open Sans" w:hAnsi="Open Sans" w:cs="Open Sans"/>
        </w:rPr>
        <w:t>uzgodnieniami, opiniami</w:t>
      </w:r>
      <w:r w:rsidR="00FA37F4" w:rsidRPr="00945135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decyzjami,</w:t>
      </w:r>
    </w:p>
    <w:p w14:paraId="0C282BF7" w14:textId="338A8DA7" w:rsidR="00945135" w:rsidRPr="00945135" w:rsidRDefault="000407F0" w:rsidP="00FA37F4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ogrodzenie panelowe </w:t>
      </w:r>
      <w:r w:rsidR="000049D9">
        <w:rPr>
          <w:rFonts w:ascii="Open Sans" w:hAnsi="Open Sans" w:cs="Open Sans"/>
        </w:rPr>
        <w:t>placu zabaw</w:t>
      </w:r>
      <w:r w:rsidR="00945135" w:rsidRPr="00945135">
        <w:rPr>
          <w:rFonts w:ascii="Open Sans" w:hAnsi="Open Sans" w:cs="Open Sans"/>
        </w:rPr>
        <w:t>,</w:t>
      </w:r>
    </w:p>
    <w:p w14:paraId="07407ED8" w14:textId="77777777" w:rsidR="004D348B" w:rsidRDefault="000049D9" w:rsidP="00FA37F4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piaskownicę</w:t>
      </w:r>
      <w:r w:rsidR="004D348B">
        <w:rPr>
          <w:rFonts w:ascii="Open Sans" w:hAnsi="Open Sans" w:cs="Open Sans"/>
        </w:rPr>
        <w:t>,</w:t>
      </w:r>
    </w:p>
    <w:p w14:paraId="13EAE0E4" w14:textId="03EA485C" w:rsidR="004146D0" w:rsidRDefault="004D348B" w:rsidP="00FA37F4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nawierzchni</w:t>
      </w:r>
      <w:r w:rsidR="00556C06">
        <w:rPr>
          <w:rFonts w:ascii="Open Sans" w:hAnsi="Open Sans" w:cs="Open Sans"/>
        </w:rPr>
        <w:t>ę</w:t>
      </w:r>
      <w:r>
        <w:rPr>
          <w:rFonts w:ascii="Open Sans" w:hAnsi="Open Sans" w:cs="Open Sans"/>
        </w:rPr>
        <w:t xml:space="preserve"> bezpieczną i nawierzchnię utwardzoną</w:t>
      </w:r>
      <w:r w:rsidR="004146D0">
        <w:rPr>
          <w:rFonts w:ascii="Open Sans" w:hAnsi="Open Sans" w:cs="Open Sans"/>
        </w:rPr>
        <w:t>,</w:t>
      </w:r>
    </w:p>
    <w:p w14:paraId="028C6C1B" w14:textId="145266AA" w:rsidR="00EA3550" w:rsidRDefault="0011137C" w:rsidP="00D27C39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montaż</w:t>
      </w:r>
      <w:r w:rsidR="007F3DB5">
        <w:rPr>
          <w:rFonts w:ascii="Open Sans" w:hAnsi="Open Sans" w:cs="Open Sans"/>
        </w:rPr>
        <w:t xml:space="preserve"> </w:t>
      </w:r>
      <w:r w:rsidR="004146D0" w:rsidRPr="004146D0">
        <w:rPr>
          <w:rFonts w:ascii="Open Sans" w:hAnsi="Open Sans" w:cs="Open Sans"/>
        </w:rPr>
        <w:t>zabawk</w:t>
      </w:r>
      <w:r w:rsidR="007F3DB5">
        <w:rPr>
          <w:rFonts w:ascii="Open Sans" w:hAnsi="Open Sans" w:cs="Open Sans"/>
        </w:rPr>
        <w:t>i</w:t>
      </w:r>
      <w:r w:rsidR="004146D0" w:rsidRPr="004146D0">
        <w:rPr>
          <w:rFonts w:ascii="Open Sans" w:hAnsi="Open Sans" w:cs="Open Sans"/>
        </w:rPr>
        <w:t xml:space="preserve"> integracyjn</w:t>
      </w:r>
      <w:r w:rsidR="007F3DB5">
        <w:rPr>
          <w:rFonts w:ascii="Open Sans" w:hAnsi="Open Sans" w:cs="Open Sans"/>
        </w:rPr>
        <w:t>ej dla dzieci z niepełnosprawnością ruchową</w:t>
      </w:r>
      <w:r w:rsidR="00840499">
        <w:rPr>
          <w:rFonts w:ascii="Open Sans" w:hAnsi="Open Sans" w:cs="Open Sans"/>
        </w:rPr>
        <w:t>,</w:t>
      </w:r>
      <w:r w:rsidR="004146D0" w:rsidRPr="004146D0">
        <w:rPr>
          <w:rFonts w:ascii="Open Sans" w:hAnsi="Open Sans" w:cs="Open Sans"/>
        </w:rPr>
        <w:t xml:space="preserve"> </w:t>
      </w:r>
    </w:p>
    <w:p w14:paraId="242933DF" w14:textId="6DCE4747" w:rsidR="00501E15" w:rsidRDefault="00501E15" w:rsidP="00D27C39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odtworzenie </w:t>
      </w:r>
      <w:r w:rsidR="001B7272">
        <w:rPr>
          <w:rFonts w:ascii="Open Sans" w:hAnsi="Open Sans" w:cs="Open Sans"/>
        </w:rPr>
        <w:t>trawników w ramach placu zabaw,</w:t>
      </w:r>
    </w:p>
    <w:p w14:paraId="3585D713" w14:textId="63F13A27" w:rsidR="00840499" w:rsidRDefault="00E75921" w:rsidP="00D27C39">
      <w:pPr>
        <w:widowControl/>
        <w:numPr>
          <w:ilvl w:val="2"/>
          <w:numId w:val="28"/>
        </w:num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wymian</w:t>
      </w:r>
      <w:r w:rsidR="00A63862">
        <w:rPr>
          <w:rFonts w:ascii="Open Sans" w:hAnsi="Open Sans" w:cs="Open Sans"/>
        </w:rPr>
        <w:t>ę</w:t>
      </w:r>
      <w:r>
        <w:rPr>
          <w:rFonts w:ascii="Open Sans" w:hAnsi="Open Sans" w:cs="Open Sans"/>
        </w:rPr>
        <w:t xml:space="preserve"> </w:t>
      </w:r>
      <w:r w:rsidR="00840499">
        <w:rPr>
          <w:rFonts w:ascii="Open Sans" w:hAnsi="Open Sans" w:cs="Open Sans"/>
        </w:rPr>
        <w:t>tablic</w:t>
      </w:r>
      <w:r w:rsidR="008A4A9D">
        <w:rPr>
          <w:rFonts w:ascii="Open Sans" w:hAnsi="Open Sans" w:cs="Open Sans"/>
        </w:rPr>
        <w:t>y</w:t>
      </w:r>
      <w:r w:rsidR="00840499">
        <w:rPr>
          <w:rFonts w:ascii="Open Sans" w:hAnsi="Open Sans" w:cs="Open Sans"/>
        </w:rPr>
        <w:t xml:space="preserve"> </w:t>
      </w:r>
      <w:r w:rsidR="003C5745">
        <w:rPr>
          <w:rFonts w:ascii="Open Sans" w:hAnsi="Open Sans" w:cs="Open Sans"/>
        </w:rPr>
        <w:t>regulaminowej</w:t>
      </w:r>
      <w:r w:rsidR="008A4A9D">
        <w:rPr>
          <w:rFonts w:ascii="Open Sans" w:hAnsi="Open Sans" w:cs="Open Sans"/>
        </w:rPr>
        <w:t>.</w:t>
      </w:r>
    </w:p>
    <w:p w14:paraId="439C3686" w14:textId="77777777" w:rsidR="004146D0" w:rsidRPr="004146D0" w:rsidRDefault="004146D0" w:rsidP="004146D0">
      <w:pPr>
        <w:widowControl/>
        <w:ind w:left="2160"/>
        <w:jc w:val="both"/>
        <w:rPr>
          <w:rFonts w:ascii="Open Sans" w:hAnsi="Open Sans" w:cs="Open Sans"/>
        </w:rPr>
      </w:pPr>
    </w:p>
    <w:p w14:paraId="7655743F" w14:textId="0570B01B" w:rsidR="00FA37F4" w:rsidRDefault="00071CA0" w:rsidP="00FA28A7">
      <w:pPr>
        <w:widowControl/>
        <w:spacing w:line="276" w:lineRule="auto"/>
        <w:jc w:val="both"/>
        <w:rPr>
          <w:rFonts w:ascii="Open Sans" w:hAnsi="Open Sans" w:cs="Open Sans"/>
          <w:u w:val="single"/>
        </w:rPr>
      </w:pPr>
      <w:r w:rsidRPr="003445CA">
        <w:rPr>
          <w:rFonts w:ascii="Open Sans" w:hAnsi="Open Sans" w:cs="Open Sans"/>
          <w:b/>
          <w:bCs/>
        </w:rPr>
        <w:t xml:space="preserve">                          </w:t>
      </w:r>
      <w:bookmarkStart w:id="0" w:name="_Hlk71796528"/>
      <w:r w:rsidR="00FB309E">
        <w:rPr>
          <w:rFonts w:ascii="Open Sans" w:hAnsi="Open Sans" w:cs="Open Sans"/>
          <w:b/>
          <w:bCs/>
        </w:rPr>
        <w:t xml:space="preserve">- </w:t>
      </w:r>
      <w:r w:rsidRPr="003445CA">
        <w:rPr>
          <w:rFonts w:ascii="Open Sans" w:hAnsi="Open Sans" w:cs="Open Sans"/>
          <w:u w:val="single"/>
        </w:rPr>
        <w:t xml:space="preserve">Zamawiający </w:t>
      </w:r>
      <w:r w:rsidR="00EA3550" w:rsidRPr="003445CA">
        <w:rPr>
          <w:rFonts w:ascii="Open Sans" w:hAnsi="Open Sans" w:cs="Open Sans"/>
          <w:u w:val="single"/>
        </w:rPr>
        <w:t xml:space="preserve">załącza </w:t>
      </w:r>
      <w:bookmarkStart w:id="1" w:name="_Hlk71285513"/>
      <w:r w:rsidR="00EA3550" w:rsidRPr="003445CA">
        <w:rPr>
          <w:rFonts w:ascii="Open Sans" w:hAnsi="Open Sans" w:cs="Open Sans"/>
          <w:u w:val="single"/>
        </w:rPr>
        <w:t>szkic lokalizacji zamówienia</w:t>
      </w:r>
      <w:bookmarkEnd w:id="1"/>
      <w:r w:rsidR="00F14393" w:rsidRPr="003445CA">
        <w:rPr>
          <w:rFonts w:ascii="Open Sans" w:hAnsi="Open Sans" w:cs="Open Sans"/>
          <w:u w:val="single"/>
        </w:rPr>
        <w:t>-załącznik nr 1 do PFU</w:t>
      </w:r>
      <w:r w:rsidR="00EA3550" w:rsidRPr="003445CA">
        <w:rPr>
          <w:rFonts w:ascii="Open Sans" w:hAnsi="Open Sans" w:cs="Open Sans"/>
          <w:u w:val="single"/>
        </w:rPr>
        <w:t>.</w:t>
      </w:r>
    </w:p>
    <w:bookmarkEnd w:id="0"/>
    <w:p w14:paraId="68538F54" w14:textId="53F6C827" w:rsidR="0085242B" w:rsidRPr="00EA5136" w:rsidRDefault="00EA5136" w:rsidP="00FA28A7">
      <w:pPr>
        <w:widowControl/>
        <w:spacing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</w:rPr>
        <w:t xml:space="preserve">                          </w:t>
      </w:r>
    </w:p>
    <w:p w14:paraId="04A2D87A" w14:textId="24A88D40" w:rsidR="0085242B" w:rsidRPr="0013021C" w:rsidRDefault="0085242B" w:rsidP="0085242B">
      <w:pPr>
        <w:widowControl/>
        <w:numPr>
          <w:ilvl w:val="1"/>
          <w:numId w:val="27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 xml:space="preserve">Uszczegółowienie opisu </w:t>
      </w:r>
      <w:r w:rsidRPr="0013021C">
        <w:rPr>
          <w:rFonts w:ascii="Open Sans" w:hAnsi="Open Sans" w:cs="Open Sans"/>
          <w:b/>
        </w:rPr>
        <w:t xml:space="preserve"> przedmiotu zamówienia</w:t>
      </w:r>
    </w:p>
    <w:p w14:paraId="3FBA1319" w14:textId="131F8EE1" w:rsidR="00C30586" w:rsidRPr="00F2401F" w:rsidRDefault="00C30586" w:rsidP="00F2401F">
      <w:pPr>
        <w:pStyle w:val="Akapitzlist"/>
        <w:numPr>
          <w:ilvl w:val="2"/>
          <w:numId w:val="34"/>
        </w:numPr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opracowanie dokumentacji projektowej wraz z niezbędnymi uzgodnieniami, opiniami, decyzjami,</w:t>
      </w:r>
    </w:p>
    <w:p w14:paraId="607B77FA" w14:textId="737DD295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budowę ogrodzenia panelowego z furtką o długości ca. 100</w:t>
      </w:r>
      <w:r w:rsidR="000868FD">
        <w:rPr>
          <w:rFonts w:ascii="Open Sans" w:hAnsi="Open Sans" w:cs="Open Sans"/>
        </w:rPr>
        <w:t xml:space="preserve"> </w:t>
      </w:r>
      <w:proofErr w:type="spellStart"/>
      <w:r w:rsidRPr="00F2401F">
        <w:rPr>
          <w:rFonts w:ascii="Open Sans" w:hAnsi="Open Sans" w:cs="Open Sans"/>
        </w:rPr>
        <w:t>mb</w:t>
      </w:r>
      <w:proofErr w:type="spellEnd"/>
      <w:r w:rsidRPr="00F2401F">
        <w:rPr>
          <w:rFonts w:ascii="Open Sans" w:hAnsi="Open Sans" w:cs="Open Sans"/>
        </w:rPr>
        <w:t>, oraz  o min. wys. 1,10 m od powierzchni gruntu, z możliwością łatwego demontażu jednego przęsła o szer. 2,50m,</w:t>
      </w:r>
    </w:p>
    <w:p w14:paraId="7BB6A01D" w14:textId="08A2C9DE" w:rsidR="00C30586" w:rsidRPr="00F2401F" w:rsidRDefault="00F2401F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 xml:space="preserve"> </w:t>
      </w:r>
      <w:r w:rsidR="00C30586" w:rsidRPr="00F2401F">
        <w:rPr>
          <w:rFonts w:ascii="Open Sans" w:hAnsi="Open Sans" w:cs="Open Sans"/>
        </w:rPr>
        <w:t>montaż piaskownicy w kształcie kwadratu, o min. wymiarach</w:t>
      </w:r>
      <w:r>
        <w:rPr>
          <w:rFonts w:ascii="Open Sans" w:hAnsi="Open Sans" w:cs="Open Sans"/>
        </w:rPr>
        <w:t xml:space="preserve"> </w:t>
      </w:r>
      <w:r w:rsidR="00C30586" w:rsidRPr="00F2401F">
        <w:rPr>
          <w:rFonts w:ascii="Open Sans" w:hAnsi="Open Sans" w:cs="Open Sans"/>
        </w:rPr>
        <w:t>5,0x5,0 metrów</w:t>
      </w:r>
      <w:r>
        <w:rPr>
          <w:rFonts w:ascii="Open Sans" w:hAnsi="Open Sans" w:cs="Open Sans"/>
        </w:rPr>
        <w:t>,</w:t>
      </w:r>
      <w:r w:rsidR="00C30586" w:rsidRPr="00F2401F">
        <w:rPr>
          <w:rFonts w:ascii="Open Sans" w:hAnsi="Open Sans" w:cs="Open Sans"/>
        </w:rPr>
        <w:t xml:space="preserve"> </w:t>
      </w:r>
    </w:p>
    <w:p w14:paraId="282960C3" w14:textId="7371AAEE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budowę powierzchni bezpiecznej z poliuretanu o min. powierzchni 16m2 (4x4m),</w:t>
      </w:r>
    </w:p>
    <w:p w14:paraId="5671E5CA" w14:textId="435592E9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 xml:space="preserve">budowę powierzchni utwardzonej z płytek betonowych z obrzeżem ca. 20m2 w zakresie dojścia, dojazdu od istniejącego chodnika do zabawki integracyjnej dla dzieci  z niepełnosprawnością ruchową, </w:t>
      </w:r>
    </w:p>
    <w:p w14:paraId="6A896520" w14:textId="4F8AB0E8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 xml:space="preserve">zakup i montaż zabawki integracyjnej dla dzieci z niepełnosprawnością ruchową, o min. wymiarach 2,90x1,90x2,70 m, spełniającą normy PN </w:t>
      </w:r>
      <w:r w:rsidR="007C7A90">
        <w:rPr>
          <w:rFonts w:ascii="Open Sans" w:hAnsi="Open Sans" w:cs="Open Sans"/>
        </w:rPr>
        <w:t>–</w:t>
      </w:r>
      <w:r w:rsidRPr="00F2401F">
        <w:rPr>
          <w:rFonts w:ascii="Open Sans" w:hAnsi="Open Sans" w:cs="Open Sans"/>
        </w:rPr>
        <w:t xml:space="preserve"> EN 1176-1:2017 i PN </w:t>
      </w:r>
      <w:r w:rsidR="007C7A90">
        <w:rPr>
          <w:rFonts w:ascii="Open Sans" w:hAnsi="Open Sans" w:cs="Open Sans"/>
        </w:rPr>
        <w:t>–</w:t>
      </w:r>
      <w:r w:rsidRPr="00F2401F">
        <w:rPr>
          <w:rFonts w:ascii="Open Sans" w:hAnsi="Open Sans" w:cs="Open Sans"/>
        </w:rPr>
        <w:t xml:space="preserve"> EN 1176-2:2017,</w:t>
      </w:r>
    </w:p>
    <w:p w14:paraId="33F9684C" w14:textId="35DCED29" w:rsidR="00C30586" w:rsidRPr="00F2401F" w:rsidRDefault="00C30586" w:rsidP="00F2401F">
      <w:pPr>
        <w:pStyle w:val="Akapitzlist"/>
        <w:widowControl/>
        <w:numPr>
          <w:ilvl w:val="2"/>
          <w:numId w:val="36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odtworzenie trawników w ramach ogrodzonego terenu placu zabaw,</w:t>
      </w:r>
    </w:p>
    <w:p w14:paraId="02230620" w14:textId="3E0EC68F" w:rsidR="00C30586" w:rsidRDefault="00C30586" w:rsidP="00F2401F">
      <w:pPr>
        <w:pStyle w:val="Akapitzlist"/>
        <w:widowControl/>
        <w:numPr>
          <w:ilvl w:val="2"/>
          <w:numId w:val="36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lastRenderedPageBreak/>
        <w:t xml:space="preserve">instalację nowej tablicy regulaminowej dotyczącej bezpiecznego korzystania z placu zabaw. </w:t>
      </w:r>
    </w:p>
    <w:p w14:paraId="57E42753" w14:textId="66C59103" w:rsidR="004625F7" w:rsidRDefault="004625F7" w:rsidP="004625F7">
      <w:pPr>
        <w:pStyle w:val="Akapitzlist"/>
        <w:widowControl/>
        <w:autoSpaceDE/>
        <w:autoSpaceDN/>
        <w:adjustRightInd/>
        <w:jc w:val="both"/>
        <w:rPr>
          <w:rFonts w:ascii="Open Sans" w:hAnsi="Open Sans" w:cs="Open Sans"/>
        </w:rPr>
      </w:pPr>
    </w:p>
    <w:p w14:paraId="44591594" w14:textId="77777777" w:rsidR="004625F7" w:rsidRPr="00F2401F" w:rsidRDefault="004625F7" w:rsidP="004625F7">
      <w:pPr>
        <w:pStyle w:val="Akapitzlist"/>
        <w:widowControl/>
        <w:autoSpaceDE/>
        <w:autoSpaceDN/>
        <w:adjustRightInd/>
        <w:jc w:val="both"/>
        <w:rPr>
          <w:rFonts w:ascii="Open Sans" w:hAnsi="Open Sans" w:cs="Open Sans"/>
        </w:rPr>
      </w:pPr>
    </w:p>
    <w:p w14:paraId="6A72FE64" w14:textId="667672E9" w:rsidR="004625F7" w:rsidRPr="004625F7" w:rsidRDefault="007C7A90" w:rsidP="004625F7">
      <w:pPr>
        <w:pStyle w:val="Akapitzlist"/>
        <w:widowControl/>
        <w:autoSpaceDE/>
        <w:autoSpaceDN/>
        <w:adjustRightInd/>
        <w:jc w:val="both"/>
        <w:rPr>
          <w:rFonts w:ascii="Open Sans" w:hAnsi="Open Sans" w:cs="Open Sans"/>
          <w:u w:val="single"/>
        </w:rPr>
      </w:pPr>
      <w:r w:rsidRPr="004625F7">
        <w:rPr>
          <w:rFonts w:ascii="Open Sans" w:hAnsi="Open Sans" w:cs="Open Sans"/>
          <w:u w:val="single"/>
        </w:rPr>
        <w:t>Przykładowy rysunek</w:t>
      </w:r>
      <w:r w:rsidR="004625F7" w:rsidRPr="004625F7">
        <w:rPr>
          <w:rFonts w:ascii="Open Sans" w:hAnsi="Open Sans" w:cs="Open Sans"/>
          <w:u w:val="single"/>
        </w:rPr>
        <w:t xml:space="preserve"> zabawki integracyjnej dla dzieci  z niepełnosprawnością ruchową.</w:t>
      </w:r>
    </w:p>
    <w:p w14:paraId="42462065" w14:textId="77777777" w:rsidR="004625F7" w:rsidRDefault="004625F7" w:rsidP="007C7A90">
      <w:pPr>
        <w:widowControl/>
        <w:spacing w:line="276" w:lineRule="auto"/>
        <w:jc w:val="center"/>
        <w:rPr>
          <w:rFonts w:ascii="Open Sans" w:hAnsi="Open Sans" w:cs="Open Sans"/>
          <w:u w:val="single"/>
        </w:rPr>
      </w:pPr>
    </w:p>
    <w:p w14:paraId="28380D67" w14:textId="0827DA79" w:rsidR="0085242B" w:rsidRPr="003445CA" w:rsidRDefault="00E46871" w:rsidP="007C7A90">
      <w:pPr>
        <w:widowControl/>
        <w:spacing w:line="276" w:lineRule="auto"/>
        <w:jc w:val="center"/>
        <w:rPr>
          <w:rFonts w:ascii="Open Sans" w:hAnsi="Open Sans" w:cs="Open Sans"/>
          <w:u w:val="single"/>
        </w:rPr>
      </w:pPr>
      <w:r>
        <w:rPr>
          <w:rFonts w:ascii="Open Sans" w:hAnsi="Open Sans" w:cs="Open Sans"/>
          <w:noProof/>
          <w:u w:val="single"/>
        </w:rPr>
        <w:drawing>
          <wp:inline distT="0" distB="0" distL="0" distR="0" wp14:anchorId="7BF50AF3" wp14:editId="1F47B22C">
            <wp:extent cx="5760085" cy="57600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7A90">
        <w:rPr>
          <w:rFonts w:ascii="Open Sans" w:hAnsi="Open Sans" w:cs="Open Sans"/>
          <w:u w:val="single"/>
        </w:rPr>
        <w:t xml:space="preserve"> </w:t>
      </w:r>
    </w:p>
    <w:p w14:paraId="17D69CF1" w14:textId="77777777" w:rsidR="00EA3550" w:rsidRPr="00EA3550" w:rsidRDefault="00EA3550" w:rsidP="00FA28A7">
      <w:pPr>
        <w:widowControl/>
        <w:spacing w:line="276" w:lineRule="auto"/>
        <w:jc w:val="both"/>
        <w:rPr>
          <w:rFonts w:ascii="Open Sans" w:hAnsi="Open Sans" w:cs="Open Sans"/>
          <w:b/>
          <w:bCs/>
        </w:rPr>
      </w:pPr>
    </w:p>
    <w:p w14:paraId="57A07761" w14:textId="77777777" w:rsidR="007B42DA" w:rsidRDefault="007B42DA" w:rsidP="00F2401F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Wymagania zamawiającego w stosunku do przedmiotu zamówienia</w:t>
      </w:r>
    </w:p>
    <w:p w14:paraId="4210ABB7" w14:textId="77777777" w:rsidR="007B42DA" w:rsidRPr="0078247E" w:rsidRDefault="007B42DA" w:rsidP="00F2401F">
      <w:pPr>
        <w:widowControl/>
        <w:numPr>
          <w:ilvl w:val="1"/>
          <w:numId w:val="3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  <w:szCs w:val="22"/>
        </w:rPr>
      </w:pPr>
      <w:r w:rsidRPr="0078247E">
        <w:rPr>
          <w:rFonts w:ascii="Open Sans" w:hAnsi="Open Sans" w:cs="Open Sans"/>
          <w:b/>
          <w:szCs w:val="22"/>
          <w:lang w:eastAsia="ar-SA"/>
        </w:rPr>
        <w:t>Dokumentacja</w:t>
      </w:r>
    </w:p>
    <w:p w14:paraId="14985F67" w14:textId="77777777" w:rsidR="007B42DA" w:rsidRPr="00ED3EC7" w:rsidRDefault="007B42DA" w:rsidP="00F2401F">
      <w:pPr>
        <w:numPr>
          <w:ilvl w:val="2"/>
          <w:numId w:val="36"/>
        </w:numPr>
        <w:suppressAutoHyphens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ED3EC7">
        <w:rPr>
          <w:rFonts w:ascii="Open Sans" w:hAnsi="Open Sans" w:cs="Open Sans"/>
          <w:lang w:eastAsia="ar-SA"/>
        </w:rPr>
        <w:t>Wymagania ogólne:</w:t>
      </w:r>
    </w:p>
    <w:p w14:paraId="3490B6AE" w14:textId="77777777" w:rsidR="007B42DA" w:rsidRPr="00CE424D" w:rsidRDefault="007B42DA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D3EC7">
        <w:rPr>
          <w:rFonts w:ascii="Open Sans" w:hAnsi="Open Sans" w:cs="Open Sans"/>
          <w:lang w:eastAsia="ar-SA"/>
        </w:rPr>
        <w:t>Dokumentację należy opracować na</w:t>
      </w:r>
      <w:r w:rsidRPr="00CE424D">
        <w:rPr>
          <w:rFonts w:ascii="Open Sans" w:hAnsi="Open Sans" w:cs="Open Sans"/>
          <w:lang w:eastAsia="ar-SA"/>
        </w:rPr>
        <w:t xml:space="preserve"> aktualnej mapie </w:t>
      </w:r>
      <w:proofErr w:type="spellStart"/>
      <w:r w:rsidRPr="00CE424D">
        <w:rPr>
          <w:rFonts w:ascii="Open Sans" w:hAnsi="Open Sans" w:cs="Open Sans"/>
          <w:lang w:eastAsia="ar-SA"/>
        </w:rPr>
        <w:t>sytuacyjno</w:t>
      </w:r>
      <w:proofErr w:type="spellEnd"/>
      <w:r w:rsidRPr="00CE424D">
        <w:rPr>
          <w:rFonts w:ascii="Open Sans" w:hAnsi="Open Sans" w:cs="Open Sans"/>
          <w:lang w:eastAsia="ar-SA"/>
        </w:rPr>
        <w:t>–wysokościowej w skali 1:500 do celów projektowych</w:t>
      </w:r>
      <w:r>
        <w:rPr>
          <w:rFonts w:ascii="Open Sans" w:hAnsi="Open Sans" w:cs="Open Sans"/>
          <w:lang w:eastAsia="ar-SA"/>
        </w:rPr>
        <w:t>.</w:t>
      </w:r>
    </w:p>
    <w:p w14:paraId="2EBCF6E5" w14:textId="77777777" w:rsidR="007B42DA" w:rsidRPr="001471D8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Dokumentacja określająca przedmiot zamówienia winna odpowia</w:t>
      </w:r>
      <w:r>
        <w:rPr>
          <w:rFonts w:ascii="Open Sans" w:hAnsi="Open Sans" w:cs="Open Sans"/>
          <w:lang w:eastAsia="ar-SA"/>
        </w:rPr>
        <w:t xml:space="preserve">dać przepisom i polskim normom oraz stanowić podstawę do uzyskania wszelkich wymaganych uzgodnień i decyzji administracyjnych celem realizacji przedmiotu zamówienia </w:t>
      </w:r>
      <w:r w:rsidRPr="00CE424D">
        <w:rPr>
          <w:rFonts w:ascii="Open Sans" w:hAnsi="Open Sans" w:cs="Open Sans"/>
          <w:lang w:eastAsia="ar-SA"/>
        </w:rPr>
        <w:t xml:space="preserve">w </w:t>
      </w:r>
      <w:r w:rsidRPr="00CE424D">
        <w:rPr>
          <w:rFonts w:ascii="Open Sans" w:hAnsi="Open Sans" w:cs="Open Sans"/>
          <w:lang w:eastAsia="ar-SA"/>
        </w:rPr>
        <w:lastRenderedPageBreak/>
        <w:t>pełnym zakresie oraz w sposób nadający się do eksploatacji i bez wad.</w:t>
      </w:r>
      <w:r>
        <w:rPr>
          <w:rFonts w:ascii="Open Sans" w:hAnsi="Open Sans" w:cs="Open Sans"/>
          <w:lang w:eastAsia="ar-SA"/>
        </w:rPr>
        <w:t xml:space="preserve"> Brak wyszczególnienia w niniejszych wymaganiach jakiegokolwiek z obowiązujących aktów prawnych nie zwalnia Wykonawcy od ich stosowania.</w:t>
      </w:r>
    </w:p>
    <w:p w14:paraId="2258862F" w14:textId="77777777" w:rsidR="007B42DA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 i kwalifikacji,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39208E7E" w14:textId="77777777" w:rsidR="007B42DA" w:rsidRPr="008170FE" w:rsidRDefault="007B42DA" w:rsidP="00F2401F">
      <w:pPr>
        <w:widowControl/>
        <w:numPr>
          <w:ilvl w:val="2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 </w:t>
      </w:r>
      <w:r w:rsidRPr="008170FE">
        <w:rPr>
          <w:rFonts w:ascii="Open Sans" w:hAnsi="Open Sans" w:cs="Open Sans"/>
          <w:lang w:eastAsia="ar-SA"/>
        </w:rPr>
        <w:t>Zakres prac projektowych</w:t>
      </w:r>
    </w:p>
    <w:p w14:paraId="31075450" w14:textId="77777777" w:rsidR="007B42DA" w:rsidRPr="008170FE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 w:rsidRPr="008170FE">
        <w:rPr>
          <w:rFonts w:ascii="Open Sans" w:hAnsi="Open Sans" w:cs="Open Sans"/>
          <w:szCs w:val="22"/>
          <w:u w:val="single"/>
        </w:rPr>
        <w:t>Projekt budowlany wymagany przez Prawo Budowlane dla uzyskania pozwolenia na budowę / zgłoszenia robót, zawierający:</w:t>
      </w:r>
    </w:p>
    <w:p w14:paraId="013A410E" w14:textId="64D2AB96" w:rsidR="007B42DA" w:rsidRPr="008170FE" w:rsidRDefault="007B42DA" w:rsidP="000C785C">
      <w:pPr>
        <w:spacing w:line="276" w:lineRule="auto"/>
        <w:ind w:left="1724" w:firstLine="400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projekt budowlany branżowy</w:t>
      </w:r>
      <w:r w:rsidR="000D7018">
        <w:rPr>
          <w:rFonts w:ascii="Open Sans" w:hAnsi="Open Sans" w:cs="Open Sans"/>
        </w:rPr>
        <w:t xml:space="preserve"> </w:t>
      </w:r>
      <w:r w:rsidR="000D7018" w:rsidRPr="000D7018">
        <w:rPr>
          <w:rFonts w:ascii="Open Sans" w:hAnsi="Open Sans" w:cs="Open Sans"/>
        </w:rPr>
        <w:t>(z podziałem na PZT, PAB, PT)</w:t>
      </w:r>
      <w:r w:rsidRPr="008170FE">
        <w:rPr>
          <w:rFonts w:ascii="Open Sans" w:hAnsi="Open Sans" w:cs="Open Sans"/>
        </w:rPr>
        <w:t>;</w:t>
      </w:r>
    </w:p>
    <w:p w14:paraId="32DE6E35" w14:textId="77777777" w:rsidR="007B42DA" w:rsidRPr="008170FE" w:rsidRDefault="007B42DA" w:rsidP="000C785C">
      <w:pPr>
        <w:spacing w:line="276" w:lineRule="auto"/>
        <w:ind w:left="1573" w:firstLine="551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projekt zagospodarowania terenu;</w:t>
      </w:r>
    </w:p>
    <w:p w14:paraId="1A36C2F8" w14:textId="77777777" w:rsidR="007B42DA" w:rsidRPr="008170FE" w:rsidRDefault="007B42DA" w:rsidP="000C785C">
      <w:pPr>
        <w:suppressAutoHyphens/>
        <w:spacing w:line="276" w:lineRule="auto"/>
        <w:ind w:left="1728" w:firstLine="39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informację dotyczącą bezpieczeństwa i ochrony zdrowia (BIOZ).</w:t>
      </w:r>
    </w:p>
    <w:p w14:paraId="41E26FA9" w14:textId="77777777" w:rsidR="007B42DA" w:rsidRPr="008170FE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</w:rPr>
      </w:pPr>
      <w:r w:rsidRPr="008170FE">
        <w:rPr>
          <w:rFonts w:ascii="Open Sans" w:hAnsi="Open Sans" w:cs="Open Sans"/>
          <w:u w:val="single"/>
        </w:rPr>
        <w:t>Projekty branżowe wykonawcze:</w:t>
      </w:r>
    </w:p>
    <w:p w14:paraId="26E27422" w14:textId="3628DB02" w:rsidR="007B42DA" w:rsidRPr="008170FE" w:rsidRDefault="007B42DA" w:rsidP="000C785C">
      <w:pPr>
        <w:spacing w:line="276" w:lineRule="auto"/>
        <w:ind w:left="1718" w:firstLine="40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 xml:space="preserve">- projekt </w:t>
      </w:r>
      <w:r w:rsidR="003C4CF2">
        <w:rPr>
          <w:rFonts w:ascii="Open Sans" w:hAnsi="Open Sans" w:cs="Open Sans"/>
        </w:rPr>
        <w:t>zagospodarowania terenu</w:t>
      </w:r>
      <w:r w:rsidRPr="008170FE">
        <w:rPr>
          <w:rFonts w:ascii="Open Sans" w:hAnsi="Open Sans" w:cs="Open Sans"/>
        </w:rPr>
        <w:t>;</w:t>
      </w:r>
    </w:p>
    <w:p w14:paraId="51B388C0" w14:textId="77777777" w:rsidR="003C4CF2" w:rsidRDefault="007B42DA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 xml:space="preserve">- projekty usunięcia kolizji lub zabezpieczenia sieci </w:t>
      </w:r>
      <w:r w:rsidR="003C4CF2">
        <w:rPr>
          <w:rFonts w:ascii="Open Sans" w:hAnsi="Open Sans" w:cs="Open Sans"/>
        </w:rPr>
        <w:t xml:space="preserve">jeżeli zajdzie taka    </w:t>
      </w:r>
    </w:p>
    <w:p w14:paraId="588E1451" w14:textId="525C24F4" w:rsidR="007B42DA" w:rsidRPr="008170FE" w:rsidRDefault="003C4CF2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konieczność</w:t>
      </w:r>
      <w:r w:rsidR="007B42DA" w:rsidRPr="008170FE">
        <w:rPr>
          <w:rFonts w:ascii="Open Sans" w:hAnsi="Open Sans" w:cs="Open Sans"/>
        </w:rPr>
        <w:t>;</w:t>
      </w:r>
    </w:p>
    <w:p w14:paraId="3819E90D" w14:textId="77777777" w:rsidR="003C4CF2" w:rsidRDefault="007B42DA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 w:rsidRPr="003C4CF2">
        <w:rPr>
          <w:rFonts w:ascii="Open Sans" w:hAnsi="Open Sans" w:cs="Open Sans"/>
        </w:rPr>
        <w:t xml:space="preserve">- </w:t>
      </w:r>
      <w:r w:rsidR="003C4CF2" w:rsidRPr="003C4CF2">
        <w:rPr>
          <w:rFonts w:ascii="Open Sans" w:hAnsi="Open Sans" w:cs="Open Sans"/>
        </w:rPr>
        <w:t xml:space="preserve">Inwentaryzacja zieleni i gospodarka drzewostanem zawierający wykaz </w:t>
      </w:r>
      <w:r w:rsidR="003C4CF2">
        <w:rPr>
          <w:rFonts w:ascii="Open Sans" w:hAnsi="Open Sans" w:cs="Open Sans"/>
        </w:rPr>
        <w:t xml:space="preserve"> </w:t>
      </w:r>
    </w:p>
    <w:p w14:paraId="5E0707A2" w14:textId="77777777" w:rsidR="003C4CF2" w:rsidRDefault="003C4CF2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</w:t>
      </w:r>
      <w:r w:rsidRPr="003C4CF2">
        <w:rPr>
          <w:rFonts w:ascii="Open Sans" w:hAnsi="Open Sans" w:cs="Open Sans"/>
        </w:rPr>
        <w:t xml:space="preserve">ewentualnych kolizji istniejącej zieleni z projektowaną infrastrukturą oraz </w:t>
      </w:r>
      <w:r>
        <w:rPr>
          <w:rFonts w:ascii="Open Sans" w:hAnsi="Open Sans" w:cs="Open Sans"/>
        </w:rPr>
        <w:t xml:space="preserve">  </w:t>
      </w:r>
    </w:p>
    <w:p w14:paraId="5DAE4AB4" w14:textId="38470923" w:rsidR="007B42DA" w:rsidRPr="008170FE" w:rsidRDefault="003C4CF2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</w:t>
      </w:r>
      <w:r w:rsidRPr="003C4CF2">
        <w:rPr>
          <w:rFonts w:ascii="Open Sans" w:hAnsi="Open Sans" w:cs="Open Sans"/>
        </w:rPr>
        <w:t xml:space="preserve">projekt </w:t>
      </w:r>
      <w:proofErr w:type="spellStart"/>
      <w:r w:rsidRPr="003C4CF2">
        <w:rPr>
          <w:rFonts w:ascii="Open Sans" w:hAnsi="Open Sans" w:cs="Open Sans"/>
        </w:rPr>
        <w:t>nasadzeń</w:t>
      </w:r>
      <w:proofErr w:type="spellEnd"/>
      <w:r w:rsidRPr="003C4CF2">
        <w:rPr>
          <w:rFonts w:ascii="Open Sans" w:hAnsi="Open Sans" w:cs="Open Sans"/>
        </w:rPr>
        <w:t xml:space="preserve"> zastępczych</w:t>
      </w:r>
      <w:r>
        <w:rPr>
          <w:rFonts w:ascii="Open Sans" w:hAnsi="Open Sans" w:cs="Open Sans"/>
        </w:rPr>
        <w:t xml:space="preserve"> jeżeli zajdzie taka konieczność</w:t>
      </w:r>
      <w:r w:rsidR="007B42DA" w:rsidRPr="003C4CF2">
        <w:rPr>
          <w:rFonts w:ascii="Open Sans" w:hAnsi="Open Sans" w:cs="Open Sans"/>
        </w:rPr>
        <w:t>;</w:t>
      </w:r>
    </w:p>
    <w:p w14:paraId="0274CF16" w14:textId="7FD23FEC" w:rsidR="007B42DA" w:rsidRDefault="007B42DA" w:rsidP="000C785C">
      <w:pPr>
        <w:suppressAutoHyphens/>
        <w:spacing w:line="276" w:lineRule="auto"/>
        <w:ind w:left="1788" w:firstLine="33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projek</w:t>
      </w:r>
      <w:r>
        <w:rPr>
          <w:rFonts w:ascii="Open Sans" w:hAnsi="Open Sans" w:cs="Open Sans"/>
        </w:rPr>
        <w:t>t tymczasowej organizacji ruchu</w:t>
      </w:r>
      <w:r w:rsidR="00576B04">
        <w:rPr>
          <w:rFonts w:ascii="Open Sans" w:hAnsi="Open Sans" w:cs="Open Sans"/>
        </w:rPr>
        <w:t xml:space="preserve"> jeżeli zajdzie taka</w:t>
      </w:r>
      <w:r w:rsidR="00211680">
        <w:rPr>
          <w:rFonts w:ascii="Open Sans" w:hAnsi="Open Sans" w:cs="Open Sans"/>
        </w:rPr>
        <w:t xml:space="preserve"> konieczność;</w:t>
      </w:r>
    </w:p>
    <w:p w14:paraId="340294A9" w14:textId="77777777" w:rsidR="003C4CF2" w:rsidRPr="00A72141" w:rsidRDefault="007B42DA" w:rsidP="000C785C">
      <w:pPr>
        <w:spacing w:line="276" w:lineRule="auto"/>
        <w:ind w:left="1416" w:firstLine="708"/>
        <w:jc w:val="both"/>
        <w:rPr>
          <w:rFonts w:ascii="Open Sans" w:hAnsi="Open Sans" w:cs="Open Sans"/>
        </w:rPr>
      </w:pPr>
      <w:r w:rsidRPr="00A72141">
        <w:rPr>
          <w:rFonts w:ascii="Open Sans" w:hAnsi="Open Sans" w:cs="Open Sans"/>
        </w:rPr>
        <w:t>- dokumentację geotechniczną badań podłoża gruntowego</w:t>
      </w:r>
      <w:r w:rsidR="003C4CF2" w:rsidRPr="00A72141">
        <w:rPr>
          <w:rFonts w:ascii="Open Sans" w:hAnsi="Open Sans" w:cs="Open Sans"/>
        </w:rPr>
        <w:t xml:space="preserve"> jeżeli zajdzie  </w:t>
      </w:r>
    </w:p>
    <w:p w14:paraId="56391D7D" w14:textId="495A1A16" w:rsidR="007B42DA" w:rsidRPr="003C4CF2" w:rsidRDefault="003C4CF2" w:rsidP="000C785C">
      <w:pPr>
        <w:spacing w:line="276" w:lineRule="auto"/>
        <w:ind w:left="1416" w:firstLine="708"/>
        <w:jc w:val="both"/>
        <w:rPr>
          <w:rFonts w:ascii="Open Sans" w:hAnsi="Open Sans" w:cs="Open Sans"/>
        </w:rPr>
      </w:pPr>
      <w:r w:rsidRPr="00A72141">
        <w:rPr>
          <w:rFonts w:ascii="Open Sans" w:hAnsi="Open Sans" w:cs="Open Sans"/>
        </w:rPr>
        <w:t xml:space="preserve">  taka konieczność</w:t>
      </w:r>
      <w:r w:rsidR="007B42DA" w:rsidRPr="00A72141">
        <w:rPr>
          <w:rFonts w:ascii="Open Sans" w:hAnsi="Open Sans" w:cs="Open Sans"/>
        </w:rPr>
        <w:t>;</w:t>
      </w:r>
      <w:r w:rsidR="007B42DA" w:rsidRPr="003C4CF2">
        <w:rPr>
          <w:rFonts w:ascii="Open Sans" w:hAnsi="Open Sans" w:cs="Open Sans"/>
        </w:rPr>
        <w:t xml:space="preserve"> </w:t>
      </w:r>
    </w:p>
    <w:p w14:paraId="682D1B7A" w14:textId="77777777" w:rsidR="007B42DA" w:rsidRPr="00936480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</w:rPr>
      </w:pPr>
      <w:r w:rsidRPr="00936480">
        <w:rPr>
          <w:rFonts w:ascii="Open Sans" w:hAnsi="Open Sans" w:cs="Open Sans"/>
          <w:u w:val="single"/>
        </w:rPr>
        <w:t>Specyfikacje techniczne wykonania i odbioru robót</w:t>
      </w:r>
      <w:r>
        <w:rPr>
          <w:rFonts w:ascii="Open Sans" w:hAnsi="Open Sans" w:cs="Open Sans"/>
          <w:u w:val="single"/>
        </w:rPr>
        <w:t>.</w:t>
      </w:r>
    </w:p>
    <w:p w14:paraId="25840AB6" w14:textId="77777777" w:rsidR="007B42DA" w:rsidRDefault="007B42DA" w:rsidP="000C785C">
      <w:pPr>
        <w:suppressAutoHyphens/>
        <w:spacing w:line="276" w:lineRule="auto"/>
        <w:ind w:left="2124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</w:rPr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etapów.</w:t>
      </w:r>
    </w:p>
    <w:p w14:paraId="559BB777" w14:textId="77777777" w:rsidR="007B42DA" w:rsidRPr="00936480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  <w:u w:val="single"/>
        </w:rPr>
        <w:t>Przedmiary robót</w:t>
      </w:r>
      <w:r>
        <w:rPr>
          <w:rFonts w:ascii="Open Sans" w:hAnsi="Open Sans" w:cs="Open Sans"/>
          <w:u w:val="single"/>
        </w:rPr>
        <w:t>.</w:t>
      </w:r>
    </w:p>
    <w:p w14:paraId="51DA37C8" w14:textId="77777777" w:rsidR="007B42DA" w:rsidRDefault="007B42DA" w:rsidP="000C785C">
      <w:pPr>
        <w:suppressAutoHyphens/>
        <w:spacing w:line="276" w:lineRule="auto"/>
        <w:ind w:left="2124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</w:rPr>
        <w:t>Przedmiar robót powinien stanowić opis robót w kolejności technologicznej ich wykonania oraz podstaw do ustalania jednostkowych nakładów rzeczowych z podaniem ilości jednostek przedmiarowych robót i obliczeń ich ilości na podstawie dokumentacji projektowej oraz specyfikacji technicznej wykonania i odbioru robót budowlano-montażowych</w:t>
      </w:r>
      <w:r>
        <w:rPr>
          <w:rFonts w:ascii="Open Sans" w:hAnsi="Open Sans" w:cs="Open Sans"/>
        </w:rPr>
        <w:t>.</w:t>
      </w:r>
    </w:p>
    <w:p w14:paraId="3B9ACE8B" w14:textId="77777777" w:rsidR="007B42DA" w:rsidRPr="00936480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</w:rPr>
      </w:pPr>
      <w:r w:rsidRPr="00936480">
        <w:rPr>
          <w:rFonts w:ascii="Open Sans" w:hAnsi="Open Sans" w:cs="Open Sans"/>
          <w:u w:val="single"/>
        </w:rPr>
        <w:t>Kosztorys inwestorski.</w:t>
      </w:r>
    </w:p>
    <w:p w14:paraId="3CF29100" w14:textId="77777777" w:rsidR="007B42DA" w:rsidRDefault="007B42DA" w:rsidP="000C785C">
      <w:pPr>
        <w:suppressAutoHyphens/>
        <w:spacing w:line="276" w:lineRule="auto"/>
        <w:ind w:left="2124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</w:rPr>
        <w:t>Kosztorys inwestorski uproszczony w wersji papierowej i szczegółowy w wersji elektronicznej z zestawieniem materiałów</w:t>
      </w:r>
      <w:r>
        <w:rPr>
          <w:rFonts w:ascii="Open Sans" w:hAnsi="Open Sans" w:cs="Open Sans"/>
        </w:rPr>
        <w:t>, robocizny i sprzętu zgodnie z </w:t>
      </w:r>
      <w:r w:rsidRPr="00936480">
        <w:rPr>
          <w:rFonts w:ascii="Open Sans" w:hAnsi="Open Sans" w:cs="Open Sans"/>
        </w:rPr>
        <w:t xml:space="preserve">projektem. Założenia wyjściowe do kosztorysowania będą przedmiotem uzgodnień z Zamawiającym przed sporządzeniem kosztorysu </w:t>
      </w:r>
      <w:r w:rsidRPr="00936480">
        <w:rPr>
          <w:rFonts w:ascii="Open Sans" w:hAnsi="Open Sans" w:cs="Open Sans"/>
        </w:rPr>
        <w:lastRenderedPageBreak/>
        <w:t>inwestorskiego</w:t>
      </w:r>
      <w:r>
        <w:rPr>
          <w:rFonts w:ascii="Open Sans" w:hAnsi="Open Sans" w:cs="Open Sans"/>
        </w:rPr>
        <w:t>.</w:t>
      </w:r>
    </w:p>
    <w:p w14:paraId="1B7F2059" w14:textId="36EA2EC3" w:rsidR="007B42DA" w:rsidRDefault="007B42DA" w:rsidP="000C785C">
      <w:pPr>
        <w:pStyle w:val="Nagwek"/>
        <w:spacing w:line="276" w:lineRule="auto"/>
        <w:ind w:left="2124"/>
        <w:jc w:val="both"/>
        <w:rPr>
          <w:rFonts w:ascii="Open Sans" w:hAnsi="Open Sans" w:cs="Open Sans"/>
        </w:rPr>
      </w:pPr>
      <w:r w:rsidRPr="00B83AA2">
        <w:rPr>
          <w:rFonts w:ascii="Open Sans" w:hAnsi="Open Sans" w:cs="Open Sans"/>
        </w:rPr>
        <w:t>projektowany</w:t>
      </w:r>
      <w:r>
        <w:rPr>
          <w:rFonts w:ascii="Open Sans" w:hAnsi="Open Sans" w:cs="Open Sans"/>
        </w:rPr>
        <w:t xml:space="preserve"> </w:t>
      </w:r>
      <w:r w:rsidRPr="00B83AA2">
        <w:rPr>
          <w:rFonts w:ascii="Open Sans" w:hAnsi="Open Sans" w:cs="Open Sans"/>
        </w:rPr>
        <w:t>zagospodarowania terenu oraz w</w:t>
      </w:r>
      <w:r>
        <w:rPr>
          <w:rFonts w:ascii="Open Sans" w:hAnsi="Open Sans" w:cs="Open Sans"/>
        </w:rPr>
        <w:t>szystkich urządzeń naziemnych i </w:t>
      </w:r>
      <w:r w:rsidRPr="00B83AA2">
        <w:rPr>
          <w:rFonts w:ascii="Open Sans" w:hAnsi="Open Sans" w:cs="Open Sans"/>
        </w:rPr>
        <w:t>podziemnych sieci.</w:t>
      </w:r>
    </w:p>
    <w:p w14:paraId="7708ABAE" w14:textId="77777777" w:rsidR="007B42DA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</w:rPr>
      </w:pPr>
      <w:r w:rsidRPr="006567B0">
        <w:rPr>
          <w:rFonts w:ascii="Open Sans" w:hAnsi="Open Sans" w:cs="Open Sans"/>
          <w:u w:val="single"/>
        </w:rPr>
        <w:t>Inne zagadnienia projektowe</w:t>
      </w:r>
      <w:r>
        <w:rPr>
          <w:rFonts w:ascii="Open Sans" w:hAnsi="Open Sans" w:cs="Open Sans"/>
        </w:rPr>
        <w:t>.</w:t>
      </w:r>
    </w:p>
    <w:p w14:paraId="22AF18A4" w14:textId="77777777" w:rsidR="007B42DA" w:rsidRPr="0089227D" w:rsidRDefault="007B42DA" w:rsidP="000C785C">
      <w:pPr>
        <w:suppressAutoHyphens/>
        <w:spacing w:after="240" w:line="276" w:lineRule="auto"/>
        <w:ind w:left="2124"/>
        <w:jc w:val="both"/>
        <w:rPr>
          <w:rFonts w:ascii="Open Sans" w:hAnsi="Open Sans" w:cs="Open Sans"/>
        </w:rPr>
      </w:pPr>
      <w:r w:rsidRPr="006567B0">
        <w:rPr>
          <w:rFonts w:ascii="Open Sans" w:hAnsi="Open Sans" w:cs="Open Sans"/>
        </w:rPr>
        <w:t>Należy się liczyć z możliwością ujawnienia problemów i kolizji w trakcie opracowania dokumentacji projektowej, których rozwiązanie winno nastąpić w ramach przedmiotu zamówienia.</w:t>
      </w:r>
    </w:p>
    <w:p w14:paraId="32510ABE" w14:textId="77777777" w:rsidR="007B42DA" w:rsidRPr="006567B0" w:rsidRDefault="007B42DA" w:rsidP="00F2401F">
      <w:pPr>
        <w:numPr>
          <w:ilvl w:val="2"/>
          <w:numId w:val="36"/>
        </w:numPr>
        <w:suppressAutoHyphens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6567B0">
        <w:rPr>
          <w:rFonts w:ascii="Open Sans" w:hAnsi="Open Sans" w:cs="Open Sans"/>
          <w:lang w:eastAsia="ar-SA"/>
        </w:rPr>
        <w:t>Wykonawca prac projektowych w  wynagrodzeniu ryczałtowym powinien uwzględnić koszty:</w:t>
      </w:r>
    </w:p>
    <w:p w14:paraId="6A15F995" w14:textId="77777777" w:rsidR="007B42DA" w:rsidRPr="00CE424D" w:rsidRDefault="007B42DA" w:rsidP="000C785C">
      <w:pPr>
        <w:suppressAutoHyphens/>
        <w:spacing w:line="276" w:lineRule="auto"/>
        <w:ind w:left="120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>wykonania mapy sytuacyjno-wysokościowej w skali 1:500 do celów projektowych,</w:t>
      </w:r>
    </w:p>
    <w:p w14:paraId="6814ABCF" w14:textId="77777777" w:rsidR="007B42DA" w:rsidRPr="00CE424D" w:rsidRDefault="007B42DA" w:rsidP="000C785C">
      <w:pPr>
        <w:suppressAutoHyphens/>
        <w:spacing w:line="276" w:lineRule="auto"/>
        <w:ind w:left="991" w:firstLine="217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 xml:space="preserve">inwentaryzacji </w:t>
      </w:r>
      <w:r w:rsidRPr="0086241F">
        <w:rPr>
          <w:rFonts w:ascii="Open Sans" w:hAnsi="Open Sans" w:cs="Open Sans"/>
          <w:lang w:eastAsia="ar-SA"/>
        </w:rPr>
        <w:t>terenu i zieleni,</w:t>
      </w:r>
    </w:p>
    <w:p w14:paraId="7C100680" w14:textId="77777777" w:rsidR="007B42DA" w:rsidRPr="00CE424D" w:rsidRDefault="007B42DA" w:rsidP="000C785C">
      <w:pPr>
        <w:suppressAutoHyphens/>
        <w:spacing w:line="276" w:lineRule="auto"/>
        <w:ind w:left="708" w:firstLine="500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>uzyskania warunków technicznych</w:t>
      </w:r>
      <w:r>
        <w:rPr>
          <w:rFonts w:ascii="Open Sans" w:hAnsi="Open Sans" w:cs="Open Sans"/>
          <w:lang w:eastAsia="ar-SA"/>
        </w:rPr>
        <w:t xml:space="preserve"> jeżeli zajdzie taka konieczność</w:t>
      </w:r>
      <w:r w:rsidRPr="00CE424D">
        <w:rPr>
          <w:rFonts w:ascii="Open Sans" w:hAnsi="Open Sans" w:cs="Open Sans"/>
          <w:lang w:eastAsia="ar-SA"/>
        </w:rPr>
        <w:t>,</w:t>
      </w:r>
    </w:p>
    <w:p w14:paraId="0DD668B2" w14:textId="77777777" w:rsidR="007B42DA" w:rsidRPr="00CE424D" w:rsidRDefault="007B42DA" w:rsidP="000C785C">
      <w:pPr>
        <w:suppressAutoHyphens/>
        <w:spacing w:after="240" w:line="276" w:lineRule="auto"/>
        <w:ind w:left="120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 xml:space="preserve">uzgodnień, uzyskania opinii i decyzji administracyjnych, niezbędnych z punktu celowości </w:t>
      </w:r>
      <w:r>
        <w:rPr>
          <w:rFonts w:ascii="Open Sans" w:hAnsi="Open Sans" w:cs="Open Sans"/>
          <w:lang w:eastAsia="ar-SA"/>
        </w:rPr>
        <w:t>zadania.</w:t>
      </w:r>
    </w:p>
    <w:p w14:paraId="0FE54895" w14:textId="2002EA01" w:rsidR="007B42DA" w:rsidRDefault="007B42DA" w:rsidP="000C785C">
      <w:pPr>
        <w:suppressAutoHyphens/>
        <w:spacing w:after="240" w:line="276" w:lineRule="auto"/>
        <w:ind w:left="1224"/>
        <w:jc w:val="both"/>
        <w:rPr>
          <w:rFonts w:ascii="Open Sans" w:hAnsi="Open Sans" w:cs="Open Sans"/>
        </w:rPr>
      </w:pPr>
      <w:r w:rsidRPr="0075123C">
        <w:rPr>
          <w:rFonts w:ascii="Open Sans" w:hAnsi="Open Sans" w:cs="Open Sans"/>
        </w:rPr>
        <w:t>Wszystkie inne materiały wyjściowe do projektowania nie wymienione powyżej Wykonawca uzyska własnym staraniem i kosztem</w:t>
      </w:r>
      <w:r>
        <w:rPr>
          <w:rFonts w:ascii="Open Sans" w:hAnsi="Open Sans" w:cs="Open Sans"/>
        </w:rPr>
        <w:t xml:space="preserve">. </w:t>
      </w:r>
    </w:p>
    <w:p w14:paraId="6A1E3599" w14:textId="77777777" w:rsidR="007B42DA" w:rsidRDefault="007B42DA" w:rsidP="00F2401F">
      <w:pPr>
        <w:numPr>
          <w:ilvl w:val="2"/>
          <w:numId w:val="36"/>
        </w:numPr>
        <w:suppressAutoHyphens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75123C">
        <w:rPr>
          <w:rFonts w:ascii="Open Sans" w:hAnsi="Open Sans" w:cs="Open Sans"/>
          <w:lang w:eastAsia="ar-SA"/>
        </w:rPr>
        <w:t>Nakład dokumentacji projektowej:</w:t>
      </w:r>
    </w:p>
    <w:p w14:paraId="23FB14A3" w14:textId="72386F54" w:rsidR="007B42DA" w:rsidRPr="000D7018" w:rsidRDefault="002676E4" w:rsidP="000D7018">
      <w:pPr>
        <w:pStyle w:val="Akapitzlist"/>
        <w:numPr>
          <w:ilvl w:val="3"/>
          <w:numId w:val="36"/>
        </w:numPr>
        <w:rPr>
          <w:rFonts w:ascii="Open Sans" w:hAnsi="Open Sans" w:cs="Open Sans"/>
          <w:lang w:eastAsia="ar-SA"/>
        </w:rPr>
      </w:pPr>
      <w:r w:rsidRPr="000D7018">
        <w:rPr>
          <w:rFonts w:ascii="Open Sans" w:hAnsi="Open Sans" w:cs="Open Sans"/>
          <w:lang w:eastAsia="ar-SA"/>
        </w:rPr>
        <w:t>4</w:t>
      </w:r>
      <w:r w:rsidR="007B42DA" w:rsidRPr="000D7018">
        <w:rPr>
          <w:rFonts w:ascii="Open Sans" w:hAnsi="Open Sans" w:cs="Open Sans"/>
          <w:lang w:eastAsia="ar-SA"/>
        </w:rPr>
        <w:t xml:space="preserve"> egz. projektu budowlanego</w:t>
      </w:r>
      <w:r w:rsidR="000D7018" w:rsidRPr="000D7018">
        <w:rPr>
          <w:rFonts w:ascii="Open Sans" w:hAnsi="Open Sans" w:cs="Open Sans"/>
          <w:lang w:eastAsia="ar-SA"/>
        </w:rPr>
        <w:t xml:space="preserve"> (z podziałem na PZT, PAB, PT)</w:t>
      </w:r>
    </w:p>
    <w:p w14:paraId="725373D3" w14:textId="657EB58A" w:rsidR="007B42DA" w:rsidRDefault="007B42DA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4 egz. projektów wykonawczych,</w:t>
      </w:r>
    </w:p>
    <w:p w14:paraId="068F51DA" w14:textId="77777777" w:rsidR="007B42DA" w:rsidRPr="00A47536" w:rsidRDefault="007B42DA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>
        <w:rPr>
          <w:rFonts w:ascii="Open Sans" w:hAnsi="Open Sans" w:cs="Open Sans"/>
        </w:rPr>
        <w:t>4</w:t>
      </w:r>
      <w:r w:rsidRPr="00A47536">
        <w:rPr>
          <w:rFonts w:ascii="Open Sans" w:hAnsi="Open Sans" w:cs="Open Sans"/>
        </w:rPr>
        <w:t xml:space="preserve"> egz. specyfikacji technicznej wykonania i odbioru robót budowlanych</w:t>
      </w:r>
      <w:r>
        <w:rPr>
          <w:rFonts w:ascii="Open Sans" w:hAnsi="Open Sans" w:cs="Open Sans"/>
        </w:rPr>
        <w:t>,</w:t>
      </w:r>
    </w:p>
    <w:p w14:paraId="4343D6C3" w14:textId="250E2E6E" w:rsidR="007B42DA" w:rsidRPr="00A47536" w:rsidRDefault="008E7D34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>
        <w:rPr>
          <w:rFonts w:ascii="Open Sans" w:hAnsi="Open Sans" w:cs="Open Sans"/>
        </w:rPr>
        <w:t>1</w:t>
      </w:r>
      <w:r w:rsidR="007B42DA">
        <w:rPr>
          <w:rFonts w:ascii="Open Sans" w:hAnsi="Open Sans" w:cs="Open Sans"/>
        </w:rPr>
        <w:t xml:space="preserve"> egz. kosztorysu inwestorskiego,</w:t>
      </w:r>
    </w:p>
    <w:p w14:paraId="1C92C405" w14:textId="627D6848" w:rsidR="007B42DA" w:rsidRPr="0086241F" w:rsidRDefault="008E7D34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>
        <w:rPr>
          <w:rFonts w:ascii="Open Sans" w:hAnsi="Open Sans" w:cs="Open Sans"/>
        </w:rPr>
        <w:t xml:space="preserve">2 </w:t>
      </w:r>
      <w:r w:rsidR="007B42DA">
        <w:rPr>
          <w:rFonts w:ascii="Open Sans" w:hAnsi="Open Sans" w:cs="Open Sans"/>
        </w:rPr>
        <w:t>egz. przedmiarów robót</w:t>
      </w:r>
    </w:p>
    <w:p w14:paraId="7480F3F7" w14:textId="77777777" w:rsidR="007B42DA" w:rsidRPr="00A47536" w:rsidRDefault="007B42DA" w:rsidP="007B42DA">
      <w:pPr>
        <w:suppressAutoHyphens/>
        <w:spacing w:line="276" w:lineRule="auto"/>
        <w:ind w:left="1728"/>
        <w:rPr>
          <w:rFonts w:ascii="Open Sans" w:hAnsi="Open Sans" w:cs="Open Sans"/>
          <w:sz w:val="16"/>
          <w:lang w:eastAsia="ar-SA"/>
        </w:rPr>
      </w:pPr>
    </w:p>
    <w:p w14:paraId="121C4CBC" w14:textId="77777777" w:rsidR="007B42DA" w:rsidRDefault="007B42DA" w:rsidP="007B42DA">
      <w:pPr>
        <w:suppressAutoHyphens/>
        <w:ind w:left="1728"/>
        <w:rPr>
          <w:rFonts w:ascii="Open Sans" w:hAnsi="Open Sans" w:cs="Open Sans"/>
          <w:sz w:val="16"/>
          <w:lang w:eastAsia="ar-SA"/>
        </w:rPr>
      </w:pPr>
    </w:p>
    <w:p w14:paraId="42EBC4CE" w14:textId="66421926" w:rsidR="007B42DA" w:rsidRPr="00A47536" w:rsidRDefault="007B42DA" w:rsidP="00EF0722">
      <w:pPr>
        <w:spacing w:line="276" w:lineRule="auto"/>
        <w:ind w:left="708"/>
        <w:jc w:val="both"/>
        <w:rPr>
          <w:rFonts w:ascii="Open Sans" w:hAnsi="Open Sans" w:cs="Open Sans"/>
        </w:rPr>
      </w:pPr>
      <w:r w:rsidRPr="00A47536">
        <w:rPr>
          <w:rFonts w:ascii="Open Sans" w:hAnsi="Open Sans" w:cs="Open Sans"/>
          <w:u w:val="single"/>
        </w:rPr>
        <w:t xml:space="preserve">oraz wszystkie opracowania dokumentacji projektowej w wersji elektronicznej  </w:t>
      </w:r>
      <w:r w:rsidRPr="00A47536">
        <w:rPr>
          <w:rFonts w:ascii="Open Sans" w:hAnsi="Open Sans" w:cs="Open Sans"/>
          <w:u w:val="single"/>
        </w:rPr>
        <w:br/>
      </w:r>
      <w:r w:rsidRPr="00A47536">
        <w:rPr>
          <w:rFonts w:ascii="Open Sans" w:hAnsi="Open Sans" w:cs="Open Sans"/>
        </w:rPr>
        <w:t>Format PDF wielostronicowy, rysunki w całości (bez krojenia na części) czytelne na wydruku i zoptymalizowane pod względem objętości (MB).</w:t>
      </w:r>
    </w:p>
    <w:p w14:paraId="69E9E495" w14:textId="38AE5A02" w:rsidR="007B42DA" w:rsidRPr="00A47536" w:rsidRDefault="007B42DA" w:rsidP="00C15267">
      <w:pPr>
        <w:suppressAutoHyphens/>
        <w:spacing w:after="240" w:line="276" w:lineRule="auto"/>
        <w:ind w:firstLine="708"/>
        <w:rPr>
          <w:rFonts w:ascii="Open Sans" w:hAnsi="Open Sans" w:cs="Open Sans"/>
        </w:rPr>
      </w:pPr>
      <w:r w:rsidRPr="00A47536">
        <w:rPr>
          <w:rFonts w:ascii="Open Sans" w:hAnsi="Open Sans" w:cs="Open Sans"/>
          <w:b/>
        </w:rPr>
        <w:t>Forma elektroniczna i papierowa muszą być jednakowe – należy załączyć stosowne</w:t>
      </w:r>
      <w:r w:rsidR="00C666C5">
        <w:rPr>
          <w:rFonts w:ascii="Open Sans" w:hAnsi="Open Sans" w:cs="Open Sans"/>
          <w:b/>
        </w:rPr>
        <w:t xml:space="preserve"> </w:t>
      </w:r>
      <w:r w:rsidR="00C666C5">
        <w:rPr>
          <w:rFonts w:ascii="Open Sans" w:hAnsi="Open Sans" w:cs="Open Sans"/>
          <w:b/>
        </w:rPr>
        <w:tab/>
      </w:r>
      <w:r w:rsidRPr="00A47536">
        <w:rPr>
          <w:rFonts w:ascii="Open Sans" w:hAnsi="Open Sans" w:cs="Open Sans"/>
          <w:b/>
        </w:rPr>
        <w:t>oświadczenie przy przekazaniu kompletu dokumentacji</w:t>
      </w:r>
      <w:r w:rsidRPr="00A47536">
        <w:rPr>
          <w:rFonts w:ascii="Open Sans" w:hAnsi="Open Sans" w:cs="Open Sans"/>
        </w:rPr>
        <w:t>.</w:t>
      </w:r>
    </w:p>
    <w:p w14:paraId="4CF3087C" w14:textId="77777777" w:rsidR="007B42DA" w:rsidRPr="00CE424D" w:rsidRDefault="007B42DA" w:rsidP="00F2401F">
      <w:pPr>
        <w:widowControl/>
        <w:numPr>
          <w:ilvl w:val="2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Dokumentacja powinna być </w:t>
      </w:r>
      <w:r w:rsidRPr="00CE424D">
        <w:rPr>
          <w:rFonts w:ascii="Open Sans" w:hAnsi="Open Sans" w:cs="Open Sans"/>
          <w:lang w:eastAsia="ar-SA"/>
        </w:rPr>
        <w:t>uzgodni</w:t>
      </w:r>
      <w:r>
        <w:rPr>
          <w:rFonts w:ascii="Open Sans" w:hAnsi="Open Sans" w:cs="Open Sans"/>
          <w:lang w:eastAsia="ar-SA"/>
        </w:rPr>
        <w:t>ona</w:t>
      </w:r>
      <w:r w:rsidRPr="00CE424D">
        <w:rPr>
          <w:rFonts w:ascii="Open Sans" w:hAnsi="Open Sans" w:cs="Open Sans"/>
          <w:lang w:eastAsia="ar-SA"/>
        </w:rPr>
        <w:t xml:space="preserve"> z:</w:t>
      </w:r>
    </w:p>
    <w:p w14:paraId="22996D84" w14:textId="77777777" w:rsidR="007B42DA" w:rsidRPr="00E13B42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>Zamawiającym,</w:t>
      </w:r>
    </w:p>
    <w:p w14:paraId="730B2D14" w14:textId="77777777" w:rsidR="007B42DA" w:rsidRPr="00E13B42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>Gdańskim Zarządem Dróg i Zieleni,</w:t>
      </w:r>
    </w:p>
    <w:p w14:paraId="0ECD4717" w14:textId="39CE24E5" w:rsidR="007B42DA" w:rsidRPr="00E13B42" w:rsidRDefault="00387F16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>Pomorskim Kons</w:t>
      </w:r>
      <w:r w:rsidR="00DF61C3" w:rsidRPr="00E13B42">
        <w:rPr>
          <w:rFonts w:ascii="Open Sans" w:hAnsi="Open Sans" w:cs="Open Sans"/>
          <w:lang w:eastAsia="ar-SA"/>
        </w:rPr>
        <w:t>erwatorem Zabytków</w:t>
      </w:r>
      <w:r w:rsidR="007B42DA" w:rsidRPr="00E13B42">
        <w:rPr>
          <w:rFonts w:ascii="Open Sans" w:hAnsi="Open Sans" w:cs="Open Sans"/>
          <w:lang w:eastAsia="ar-SA"/>
        </w:rPr>
        <w:t>,</w:t>
      </w:r>
    </w:p>
    <w:p w14:paraId="42FFF040" w14:textId="77777777" w:rsidR="00DF61C3" w:rsidRPr="00E13B42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 xml:space="preserve">Instytucjami i Organami, z którymi konieczność dokonania uzgodnień </w:t>
      </w:r>
      <w:r w:rsidR="00B06AD4" w:rsidRPr="00E13B42">
        <w:rPr>
          <w:rFonts w:ascii="Open Sans" w:hAnsi="Open Sans" w:cs="Open Sans"/>
          <w:lang w:eastAsia="ar-SA"/>
        </w:rPr>
        <w:t xml:space="preserve">     </w:t>
      </w:r>
      <w:r w:rsidR="00DF61C3" w:rsidRPr="00E13B42">
        <w:rPr>
          <w:rFonts w:ascii="Open Sans" w:hAnsi="Open Sans" w:cs="Open Sans"/>
          <w:lang w:eastAsia="ar-SA"/>
        </w:rPr>
        <w:t xml:space="preserve">  </w:t>
      </w:r>
    </w:p>
    <w:p w14:paraId="6120B314" w14:textId="35701224" w:rsidR="007B42DA" w:rsidRPr="00E13B42" w:rsidRDefault="007E4B2D" w:rsidP="007E4B2D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                     </w:t>
      </w:r>
      <w:r w:rsidR="007B42DA" w:rsidRPr="00E13B42">
        <w:rPr>
          <w:rFonts w:ascii="Open Sans" w:hAnsi="Open Sans" w:cs="Open Sans"/>
          <w:lang w:eastAsia="ar-SA"/>
        </w:rPr>
        <w:t>wyłoni się w trakcie prac projektowych</w:t>
      </w:r>
      <w:r w:rsidR="00E13B42" w:rsidRPr="00E13B42">
        <w:rPr>
          <w:rFonts w:ascii="Open Sans" w:hAnsi="Open Sans" w:cs="Open Sans"/>
          <w:lang w:eastAsia="ar-SA"/>
        </w:rPr>
        <w:t>.</w:t>
      </w:r>
    </w:p>
    <w:p w14:paraId="3E915555" w14:textId="414B2198" w:rsidR="007B42DA" w:rsidRPr="00CE424D" w:rsidRDefault="007B42DA" w:rsidP="007E4B2D">
      <w:pPr>
        <w:suppressAutoHyphens/>
        <w:spacing w:after="240" w:line="276" w:lineRule="auto"/>
        <w:rPr>
          <w:rFonts w:ascii="Open Sans" w:hAnsi="Open Sans" w:cs="Open Sans"/>
          <w:b/>
          <w:lang w:eastAsia="ar-SA"/>
        </w:rPr>
      </w:pPr>
      <w:r w:rsidRPr="00CE424D">
        <w:rPr>
          <w:rFonts w:ascii="Open Sans" w:hAnsi="Open Sans" w:cs="Open Sans"/>
          <w:b/>
          <w:lang w:eastAsia="ar-SA"/>
        </w:rPr>
        <w:t>Uzgodnienia winny być zawarte odpowiednio w projekcie budowlanym i projekcie wykonawczym.</w:t>
      </w:r>
    </w:p>
    <w:p w14:paraId="6883802F" w14:textId="77777777" w:rsidR="007B42DA" w:rsidRPr="00A47536" w:rsidRDefault="007B42DA" w:rsidP="00F2401F">
      <w:pPr>
        <w:widowControl/>
        <w:numPr>
          <w:ilvl w:val="2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A47536">
        <w:rPr>
          <w:rFonts w:ascii="Open Sans" w:hAnsi="Open Sans" w:cs="Open Sans"/>
          <w:lang w:eastAsia="ar-SA"/>
        </w:rPr>
        <w:t xml:space="preserve">Wymagania dodatkowe: </w:t>
      </w:r>
    </w:p>
    <w:p w14:paraId="17D970E8" w14:textId="77777777" w:rsidR="007B42DA" w:rsidRPr="00CE424D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lastRenderedPageBreak/>
        <w:t xml:space="preserve">Wykonawca zobowiązany jest do ustanowienia kierownika projektu, do obowiązków którego będzie należało m. in. sprawowanie nadzoru nad przebiegiem procesu projektowego pod kątem zgodności z warunkami określonymi w zawartej umowie.  </w:t>
      </w:r>
    </w:p>
    <w:p w14:paraId="0BCD21FE" w14:textId="77777777" w:rsidR="007B42DA" w:rsidRPr="00CE424D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 xml:space="preserve">Wykonawca zapewni udział w opracowaniu projektu osób posiadających uprawnienia budowlane do projektowania w odpowiedniej specjalności oraz wzajemne skoordynowanie techniczne wykonanych przez te osoby opracowań projektowych, zapewniające uwzględnienie zawartych w przepisach zasad bezpieczeństwa i ochrony zdrowia w procesie budowy, z uwzględnieniem specyfiki projektowanych obiektów budowlanych. </w:t>
      </w:r>
    </w:p>
    <w:p w14:paraId="579DB91B" w14:textId="77777777" w:rsidR="007B42DA" w:rsidRPr="00CE424D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Wykonawca zobowiązany jest do bieżą</w:t>
      </w:r>
      <w:r>
        <w:rPr>
          <w:rFonts w:ascii="Open Sans" w:hAnsi="Open Sans" w:cs="Open Sans"/>
          <w:lang w:eastAsia="ar-SA"/>
        </w:rPr>
        <w:t>cej współpracy z Zamawiającym i </w:t>
      </w:r>
      <w:r w:rsidRPr="00CE424D">
        <w:rPr>
          <w:rFonts w:ascii="Open Sans" w:hAnsi="Open Sans" w:cs="Open Sans"/>
          <w:lang w:eastAsia="ar-SA"/>
        </w:rPr>
        <w:t xml:space="preserve">Użytkownikiem na każdym etapie wykonywania prac projektowych. Kontakty pomiędzy stronami odbywać się będą w terminach i miejscach obustronnie ustalonych. Wszelkie ustalenia dokonywane będą wyłącznie na piśmie. </w:t>
      </w:r>
    </w:p>
    <w:p w14:paraId="58D3249D" w14:textId="77777777" w:rsidR="007B42DA" w:rsidRPr="00A47536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373072C7" w14:textId="77777777" w:rsidR="007B42DA" w:rsidRPr="0078247E" w:rsidRDefault="007B42DA" w:rsidP="00F2401F">
      <w:pPr>
        <w:widowControl/>
        <w:numPr>
          <w:ilvl w:val="1"/>
          <w:numId w:val="36"/>
        </w:numPr>
        <w:shd w:val="clear" w:color="auto" w:fill="FFFFFF"/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b/>
          <w:bCs/>
          <w:szCs w:val="22"/>
          <w:lang w:eastAsia="ar-SA"/>
        </w:rPr>
      </w:pPr>
      <w:r w:rsidRPr="0078247E">
        <w:rPr>
          <w:rFonts w:ascii="Open Sans" w:hAnsi="Open Sans" w:cs="Open Sans"/>
          <w:b/>
          <w:bCs/>
          <w:szCs w:val="22"/>
          <w:lang w:eastAsia="ar-SA"/>
        </w:rPr>
        <w:t>Budowa</w:t>
      </w:r>
    </w:p>
    <w:p w14:paraId="58B00AAB" w14:textId="77777777" w:rsidR="007B42DA" w:rsidRPr="00A47536" w:rsidRDefault="007B42DA" w:rsidP="00F2401F">
      <w:pPr>
        <w:widowControl/>
        <w:numPr>
          <w:ilvl w:val="2"/>
          <w:numId w:val="36"/>
        </w:numPr>
        <w:shd w:val="clear" w:color="auto" w:fill="FFFFFF"/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bCs/>
          <w:lang w:eastAsia="ar-SA"/>
        </w:rPr>
      </w:pPr>
      <w:r w:rsidRPr="00A47536">
        <w:rPr>
          <w:rFonts w:ascii="Open Sans" w:hAnsi="Open Sans" w:cs="Open Sans"/>
          <w:bCs/>
          <w:lang w:eastAsia="ar-SA"/>
        </w:rPr>
        <w:t>Kompleksowa realizacja zamówienia obejmuje roboty budowlano – montażowe:</w:t>
      </w:r>
    </w:p>
    <w:p w14:paraId="74961BCF" w14:textId="77777777" w:rsidR="007B42DA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ind w:right="48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Roboty przygotowawcze</w:t>
      </w:r>
    </w:p>
    <w:p w14:paraId="3DB5BE4C" w14:textId="5ED9E2A6" w:rsidR="007B42DA" w:rsidRDefault="00535308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ind w:right="48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Roboty związane z zagospodarowaniem terenu</w:t>
      </w:r>
    </w:p>
    <w:p w14:paraId="1F2D2018" w14:textId="77777777" w:rsidR="006314DE" w:rsidRPr="006314DE" w:rsidRDefault="006314DE" w:rsidP="00E2496D">
      <w:pPr>
        <w:tabs>
          <w:tab w:val="left" w:pos="851"/>
        </w:tabs>
        <w:jc w:val="both"/>
        <w:rPr>
          <w:rFonts w:ascii="Open Sans" w:hAnsi="Open Sans" w:cs="Open Sans"/>
          <w:bCs/>
          <w:iCs/>
          <w:sz w:val="22"/>
          <w:szCs w:val="22"/>
          <w:lang w:eastAsia="ar-SA"/>
        </w:rPr>
      </w:pPr>
    </w:p>
    <w:p w14:paraId="7162915D" w14:textId="784DAFEB" w:rsidR="000019F9" w:rsidRPr="00E2496D" w:rsidRDefault="00E91770" w:rsidP="00F2401F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rFonts w:ascii="Open Sans" w:hAnsi="Open Sans" w:cs="Open Sans"/>
          <w:b/>
          <w:snapToGrid w:val="0"/>
          <w:lang w:eastAsia="en-US"/>
        </w:rPr>
      </w:pPr>
      <w:r w:rsidRPr="00E2496D">
        <w:rPr>
          <w:rFonts w:ascii="Open Sans" w:hAnsi="Open Sans" w:cs="Open Sans"/>
          <w:b/>
          <w:lang w:eastAsia="ar-SA"/>
        </w:rPr>
        <w:t>Warunki prowadzenia robót.</w:t>
      </w:r>
    </w:p>
    <w:p w14:paraId="009F5ABA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851"/>
        </w:tabs>
        <w:ind w:left="1134" w:hanging="414"/>
        <w:jc w:val="both"/>
        <w:rPr>
          <w:rFonts w:ascii="Open Sans" w:hAnsi="Open Sans" w:cs="Open Sans"/>
          <w:b/>
          <w:snapToGrid w:val="0"/>
          <w:lang w:eastAsia="en-US"/>
        </w:rPr>
      </w:pPr>
      <w:r w:rsidRPr="000019F9">
        <w:rPr>
          <w:rFonts w:ascii="Open Sans" w:hAnsi="Open Sans" w:cs="Open Sans"/>
          <w:lang w:val="x-none" w:eastAsia="x-none"/>
        </w:rPr>
        <w:t>Wykonawca winien przestrzegać warunków prowadzenia robót zawartych w:</w:t>
      </w:r>
    </w:p>
    <w:p w14:paraId="7C684F15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specyfikacji technicznej wykonania i odbioru robót budowlanych,</w:t>
      </w:r>
    </w:p>
    <w:p w14:paraId="48AEDDB4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założeniach do technologii wykonania robót zawartych </w:t>
      </w:r>
      <w:r w:rsidRPr="000019F9">
        <w:rPr>
          <w:rFonts w:ascii="Open Sans" w:hAnsi="Open Sans" w:cs="Open Sans"/>
          <w:color w:val="000000"/>
          <w:lang w:val="x-none" w:eastAsia="x-none"/>
        </w:rPr>
        <w:t>w opisie technicznym</w:t>
      </w:r>
      <w:r w:rsidRPr="000019F9">
        <w:rPr>
          <w:rFonts w:ascii="Open Sans" w:hAnsi="Open Sans" w:cs="Open Sans"/>
          <w:lang w:val="x-none" w:eastAsia="x-none"/>
        </w:rPr>
        <w:t xml:space="preserve"> do dokumentacji projektowej,</w:t>
      </w:r>
    </w:p>
    <w:p w14:paraId="777C182E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uzgodnieniach z użytkownikiem, </w:t>
      </w:r>
    </w:p>
    <w:p w14:paraId="6EB89C16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innych uzgodnieniach</w:t>
      </w:r>
      <w:r w:rsidRPr="000019F9">
        <w:rPr>
          <w:rFonts w:ascii="Open Sans" w:hAnsi="Open Sans" w:cs="Open Sans"/>
          <w:lang w:val="x-none" w:eastAsia="x-none"/>
        </w:rPr>
        <w:t xml:space="preserve"> i opiniach do dokumentacji projektowej,</w:t>
      </w:r>
    </w:p>
    <w:p w14:paraId="3B48F01A" w14:textId="77777777" w:rsidR="007B42DA" w:rsidRPr="000019F9" w:rsidRDefault="007B42DA" w:rsidP="007B42DA">
      <w:pPr>
        <w:numPr>
          <w:ilvl w:val="0"/>
          <w:numId w:val="13"/>
        </w:numPr>
        <w:tabs>
          <w:tab w:val="left" w:pos="1800"/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decyzjach zawartych w dokumentacji projektowej.</w:t>
      </w:r>
    </w:p>
    <w:p w14:paraId="782FF5E0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ind w:left="1134" w:hanging="41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Wykonawca zapewni warunki umożliwiające prawidłowe wykonanie prac budowlanych oraz uwzględni w wynagrodzeniu koszty z tym związane.</w:t>
      </w:r>
    </w:p>
    <w:p w14:paraId="73CBB8B7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ind w:left="1134" w:hanging="41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Zamawiający przekaże wykonawcy do realizacji plac budowy obejmujący teren określony dokumentacją projektową</w:t>
      </w:r>
      <w:r w:rsidRPr="000019F9">
        <w:rPr>
          <w:rFonts w:ascii="Open Sans" w:hAnsi="Open Sans" w:cs="Open Sans"/>
          <w:color w:val="000000"/>
          <w:lang w:val="x-none" w:eastAsia="x-none"/>
        </w:rPr>
        <w:t>.</w:t>
      </w:r>
    </w:p>
    <w:p w14:paraId="697A419C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ind w:left="1134" w:hanging="41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Zamawiający nie przewiduje dodatkowego wynagrodzenia za:</w:t>
      </w:r>
    </w:p>
    <w:p w14:paraId="1233E4B4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dozór budowy i ochronę mienia,</w:t>
      </w:r>
    </w:p>
    <w:p w14:paraId="6BD9777F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zagospodarowanie placu budowy, w tym tymczasowe drogi technologiczne, ogrodzenie i oświetlenie placu budowy,</w:t>
      </w:r>
    </w:p>
    <w:p w14:paraId="10CA467D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utrudnienia związane z realizacją zadania,</w:t>
      </w:r>
    </w:p>
    <w:p w14:paraId="3AFEECEC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tymczasowe składowisko materiałów, mas ziemnych poza placem budowy,</w:t>
      </w:r>
    </w:p>
    <w:p w14:paraId="60D3E676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wywóz i utylizację odpadów (w tym: ziemia, gruz, itp.).</w:t>
      </w:r>
    </w:p>
    <w:p w14:paraId="0E9CEF6E" w14:textId="77777777" w:rsidR="007B42DA" w:rsidRPr="000019F9" w:rsidRDefault="007B42DA" w:rsidP="007B42DA">
      <w:pPr>
        <w:tabs>
          <w:tab w:val="left" w:pos="1418"/>
          <w:tab w:val="right" w:pos="2952"/>
          <w:tab w:val="center" w:pos="4536"/>
          <w:tab w:val="right" w:pos="9072"/>
        </w:tabs>
        <w:ind w:left="1276"/>
        <w:jc w:val="both"/>
        <w:rPr>
          <w:rFonts w:ascii="Open Sans" w:hAnsi="Open Sans" w:cs="Open Sans"/>
          <w:b/>
          <w:bCs/>
          <w:lang w:val="x-none" w:eastAsia="x-none"/>
        </w:rPr>
      </w:pPr>
      <w:r w:rsidRPr="000019F9">
        <w:rPr>
          <w:rFonts w:ascii="Open Sans" w:hAnsi="Open Sans" w:cs="Open Sans"/>
          <w:b/>
          <w:bCs/>
          <w:lang w:val="x-none" w:eastAsia="x-none"/>
        </w:rPr>
        <w:t>Koszty urządzenia zaplecza i placu budowy wraz z dostawą wody i energii elektrycznej obciążają wykonawcę robót.</w:t>
      </w:r>
    </w:p>
    <w:p w14:paraId="359A01FD" w14:textId="7BB8ECD4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1260"/>
          <w:tab w:val="right" w:pos="2952"/>
          <w:tab w:val="center" w:pos="4536"/>
          <w:tab w:val="right" w:pos="9072"/>
        </w:tabs>
        <w:jc w:val="both"/>
        <w:rPr>
          <w:rFonts w:ascii="Open Sans" w:hAnsi="Open Sans" w:cs="Open Sans"/>
          <w:bCs/>
          <w:lang w:val="x-none" w:eastAsia="x-none"/>
        </w:rPr>
      </w:pPr>
      <w:r w:rsidRPr="000019F9">
        <w:rPr>
          <w:rFonts w:ascii="Open Sans" w:hAnsi="Open Sans" w:cs="Open Sans"/>
          <w:bCs/>
          <w:lang w:val="x-none" w:eastAsia="x-none"/>
        </w:rPr>
        <w:t xml:space="preserve">Nadzór </w:t>
      </w:r>
      <w:r w:rsidR="000C785C">
        <w:rPr>
          <w:rFonts w:ascii="Open Sans" w:hAnsi="Open Sans" w:cs="Open Sans"/>
          <w:bCs/>
          <w:lang w:eastAsia="x-none"/>
        </w:rPr>
        <w:t>inwestorski</w:t>
      </w:r>
      <w:r w:rsidRPr="000019F9">
        <w:rPr>
          <w:rFonts w:ascii="Open Sans" w:hAnsi="Open Sans" w:cs="Open Sans"/>
          <w:bCs/>
          <w:lang w:val="x-none" w:eastAsia="x-none"/>
        </w:rPr>
        <w:t xml:space="preserve"> dla</w:t>
      </w:r>
      <w:r w:rsidRPr="000019F9">
        <w:rPr>
          <w:rFonts w:ascii="Open Sans" w:hAnsi="Open Sans" w:cs="Open Sans"/>
          <w:b/>
          <w:bCs/>
          <w:lang w:val="x-none" w:eastAsia="x-none"/>
        </w:rPr>
        <w:t xml:space="preserve"> realizacji inwestycji </w:t>
      </w:r>
      <w:r w:rsidRPr="000019F9">
        <w:rPr>
          <w:rFonts w:ascii="Open Sans" w:hAnsi="Open Sans" w:cs="Open Sans"/>
          <w:bCs/>
          <w:lang w:val="x-none" w:eastAsia="x-none"/>
        </w:rPr>
        <w:t>zapewnia Zamawiający.</w:t>
      </w:r>
    </w:p>
    <w:p w14:paraId="704B1522" w14:textId="77777777" w:rsidR="007B42DA" w:rsidRPr="000019F9" w:rsidRDefault="007B42DA" w:rsidP="004A5EE8">
      <w:pPr>
        <w:pStyle w:val="Akapitzlist"/>
        <w:numPr>
          <w:ilvl w:val="1"/>
          <w:numId w:val="25"/>
        </w:numPr>
        <w:tabs>
          <w:tab w:val="left" w:pos="1260"/>
          <w:tab w:val="right" w:pos="2952"/>
          <w:tab w:val="center" w:pos="4536"/>
          <w:tab w:val="right" w:pos="9072"/>
        </w:tabs>
        <w:jc w:val="both"/>
        <w:rPr>
          <w:rFonts w:ascii="Open Sans" w:hAnsi="Open Sans" w:cs="Open Sans"/>
          <w:bCs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lastRenderedPageBreak/>
        <w:t xml:space="preserve">W celu wyeliminowania późniejszych roszczeń ze strony właścicieli nieruchomości sąsiadujących z terenem budowy i układem drogowym, przed rozpoczęciem robót Wykonawca przy współudziale prawnych właścicieli terenu i nieruchomości oraz </w:t>
      </w:r>
      <w:r w:rsidRPr="000019F9">
        <w:rPr>
          <w:rFonts w:ascii="Open Sans" w:hAnsi="Open Sans" w:cs="Open Sans"/>
          <w:lang w:val="x-none" w:eastAsia="x-none"/>
        </w:rPr>
        <w:t>Zamawiającego zobowiązany jest do sporządzenia inwentaryzacji fotograficznej terenu i obiektów.</w:t>
      </w:r>
    </w:p>
    <w:p w14:paraId="0B76AB79" w14:textId="77777777" w:rsidR="007B42DA" w:rsidRDefault="007B42DA" w:rsidP="008A465F">
      <w:pPr>
        <w:pStyle w:val="Akapitzlist"/>
        <w:tabs>
          <w:tab w:val="left" w:pos="1260"/>
          <w:tab w:val="right" w:pos="2952"/>
          <w:tab w:val="center" w:pos="4536"/>
          <w:tab w:val="right" w:pos="9072"/>
        </w:tabs>
        <w:ind w:left="1080"/>
        <w:jc w:val="both"/>
        <w:rPr>
          <w:rFonts w:ascii="Open Sans" w:hAnsi="Open Sans" w:cs="Open Sans"/>
          <w:color w:val="000000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W przypadku wystąpienia uszkodzeń obiektów wynikających z niewłaściwego prowadzenia robót konsekwencje z tego tytułu poniesie Wykonawca.</w:t>
      </w:r>
    </w:p>
    <w:p w14:paraId="629CE6A5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1260"/>
          <w:tab w:val="right" w:pos="2952"/>
          <w:tab w:val="center" w:pos="4536"/>
          <w:tab w:val="right" w:pos="9072"/>
        </w:tabs>
        <w:jc w:val="both"/>
        <w:rPr>
          <w:rFonts w:ascii="Open Sans" w:hAnsi="Open Sans" w:cs="Open Sans"/>
          <w:bCs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Wykonawca zobowiązany jest:</w:t>
      </w:r>
    </w:p>
    <w:p w14:paraId="38492FCB" w14:textId="24A0B365" w:rsidR="007B42DA" w:rsidRPr="001562FE" w:rsidRDefault="007B42DA" w:rsidP="007B42DA">
      <w:pPr>
        <w:numPr>
          <w:ilvl w:val="0"/>
          <w:numId w:val="15"/>
        </w:numPr>
        <w:tabs>
          <w:tab w:val="center" w:pos="2268"/>
          <w:tab w:val="left" w:pos="9020"/>
          <w:tab w:val="right" w:pos="9072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1562FE">
        <w:rPr>
          <w:rFonts w:ascii="Open Sans" w:hAnsi="Open Sans" w:cs="Open Sans"/>
          <w:lang w:val="x-none" w:eastAsia="x-none"/>
        </w:rPr>
        <w:t xml:space="preserve">uzyskać </w:t>
      </w:r>
      <w:r w:rsidR="006361AF" w:rsidRPr="001562FE">
        <w:rPr>
          <w:rFonts w:ascii="Open Sans" w:hAnsi="Open Sans" w:cs="Open Sans"/>
          <w:lang w:eastAsia="x-none"/>
        </w:rPr>
        <w:t xml:space="preserve">oświadczenie </w:t>
      </w:r>
      <w:r w:rsidR="007D41E8" w:rsidRPr="001562FE">
        <w:rPr>
          <w:rFonts w:ascii="Open Sans" w:hAnsi="Open Sans" w:cs="Open Sans"/>
          <w:lang w:eastAsia="x-none"/>
        </w:rPr>
        <w:t xml:space="preserve">stwierdzające prawo do dysponowania nieruchomością na cele budowlane </w:t>
      </w:r>
      <w:r w:rsidR="006F607C" w:rsidRPr="001562FE">
        <w:rPr>
          <w:rFonts w:ascii="Open Sans" w:hAnsi="Open Sans" w:cs="Open Sans"/>
          <w:lang w:eastAsia="x-none"/>
        </w:rPr>
        <w:t xml:space="preserve"> dla dział</w:t>
      </w:r>
      <w:r w:rsidR="009520BA" w:rsidRPr="001562FE">
        <w:rPr>
          <w:rFonts w:ascii="Open Sans" w:hAnsi="Open Sans" w:cs="Open Sans"/>
          <w:lang w:eastAsia="x-none"/>
        </w:rPr>
        <w:t>ki</w:t>
      </w:r>
      <w:r w:rsidR="006F607C" w:rsidRPr="001562FE">
        <w:rPr>
          <w:rFonts w:ascii="Open Sans" w:hAnsi="Open Sans" w:cs="Open Sans"/>
          <w:lang w:eastAsia="x-none"/>
        </w:rPr>
        <w:t xml:space="preserve"> objęt</w:t>
      </w:r>
      <w:r w:rsidR="009520BA" w:rsidRPr="001562FE">
        <w:rPr>
          <w:rFonts w:ascii="Open Sans" w:hAnsi="Open Sans" w:cs="Open Sans"/>
          <w:lang w:eastAsia="x-none"/>
        </w:rPr>
        <w:t>ej</w:t>
      </w:r>
      <w:r w:rsidR="00EC0BB3" w:rsidRPr="001562FE">
        <w:rPr>
          <w:rFonts w:ascii="Open Sans" w:hAnsi="Open Sans" w:cs="Open Sans"/>
          <w:lang w:eastAsia="x-none"/>
        </w:rPr>
        <w:t xml:space="preserve"> zamówieniem od DRMG,</w:t>
      </w:r>
    </w:p>
    <w:p w14:paraId="03A783CB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zapewnić bezpieczne przejścia piesze oraz dojazd: użytkownikom posesji, służbom</w:t>
      </w:r>
      <w:r w:rsidRPr="000019F9">
        <w:rPr>
          <w:rFonts w:ascii="Open Sans" w:hAnsi="Open Sans" w:cs="Open Sans"/>
          <w:lang w:val="x-none" w:eastAsia="x-none"/>
        </w:rPr>
        <w:t xml:space="preserve"> komunalnym i pojazdom uprzywilejowanym,</w:t>
      </w:r>
    </w:p>
    <w:p w14:paraId="4C77B46C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zapewnić bezpieczną organizację ruchu kołowego i pieszego wraz z czytelnym i widocznym oznakowaniem,</w:t>
      </w:r>
    </w:p>
    <w:p w14:paraId="27517D7C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wykonawca robót będzie ponosił odpowiedzialność cywilną wobec osób trzecich za wszelkie zdarzenia wynikłe z jego winy w trakcie realizacji całości przedmiotu zamówienia.</w:t>
      </w:r>
    </w:p>
    <w:p w14:paraId="54ECD160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prowadzić roboty zgodnie z przepisami bhp i p. </w:t>
      </w:r>
      <w:proofErr w:type="spellStart"/>
      <w:r w:rsidRPr="000019F9">
        <w:rPr>
          <w:rFonts w:ascii="Open Sans" w:hAnsi="Open Sans" w:cs="Open Sans"/>
          <w:lang w:val="x-none" w:eastAsia="x-none"/>
        </w:rPr>
        <w:t>poż</w:t>
      </w:r>
      <w:proofErr w:type="spellEnd"/>
      <w:r w:rsidRPr="000019F9">
        <w:rPr>
          <w:rFonts w:ascii="Open Sans" w:hAnsi="Open Sans" w:cs="Open Sans"/>
          <w:lang w:val="x-none" w:eastAsia="x-none"/>
        </w:rPr>
        <w:t>.,</w:t>
      </w:r>
    </w:p>
    <w:p w14:paraId="1C293E06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 xml:space="preserve">do </w:t>
      </w:r>
      <w:r w:rsidRPr="000019F9">
        <w:rPr>
          <w:rFonts w:ascii="Open Sans" w:hAnsi="Open Sans" w:cs="Open Sans"/>
          <w:lang w:val="x-none" w:eastAsia="x-none"/>
        </w:rPr>
        <w:t xml:space="preserve">systematycznego prowadzenia prac porządkowych w rejonie placu budowy oraz </w:t>
      </w:r>
      <w:r w:rsidRPr="000019F9">
        <w:rPr>
          <w:rFonts w:ascii="Open Sans" w:hAnsi="Open Sans" w:cs="Open Sans"/>
          <w:bCs/>
          <w:iCs/>
          <w:lang w:val="x-none" w:eastAsia="x-none"/>
        </w:rPr>
        <w:t>utrzymania pobliskich układów drogowych w rejonie budowy w należytym stanie technicznym i czystości,</w:t>
      </w:r>
    </w:p>
    <w:p w14:paraId="753D201A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przyjąć technologię i organizację robót, która nie spowoduje dewastacji obiektów zlokalizowanych w sąsiedztwie placu budowy, dróg dojazdowych oraz wykonanych robót,</w:t>
      </w:r>
    </w:p>
    <w:p w14:paraId="450580ED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układać uzbrojenie podziemne zgodnie z normami dotyczącymi zachowania normatywnych odległości od budowli i innego uzbrojenia,</w:t>
      </w:r>
    </w:p>
    <w:p w14:paraId="7F2FEB1F" w14:textId="7F88AFEF" w:rsidR="007B42DA" w:rsidRPr="000019F9" w:rsidRDefault="00FB7C7D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>
        <w:rPr>
          <w:rFonts w:ascii="Open Sans" w:hAnsi="Open Sans" w:cs="Open Sans"/>
          <w:lang w:eastAsia="x-none"/>
        </w:rPr>
        <w:t>w</w:t>
      </w:r>
      <w:proofErr w:type="spellStart"/>
      <w:r w:rsidR="007B42DA" w:rsidRPr="000019F9">
        <w:rPr>
          <w:rFonts w:ascii="Open Sans" w:hAnsi="Open Sans" w:cs="Open Sans"/>
          <w:lang w:val="x-none" w:eastAsia="x-none"/>
        </w:rPr>
        <w:t>ykonawca</w:t>
      </w:r>
      <w:proofErr w:type="spellEnd"/>
      <w:r w:rsidR="007B42DA" w:rsidRPr="000019F9">
        <w:rPr>
          <w:rFonts w:ascii="Open Sans" w:hAnsi="Open Sans" w:cs="Open Sans"/>
          <w:lang w:val="x-none" w:eastAsia="x-none"/>
        </w:rPr>
        <w:t xml:space="preserve"> będzie zobowiązany przedstawić receptury atesty i niezbędne badania laboratoryjne pozwalające na ocenę przez Zamawiającego jakości wbudowanego materiału,</w:t>
      </w:r>
      <w:r w:rsidR="00425B9D">
        <w:rPr>
          <w:rFonts w:ascii="Open Sans" w:hAnsi="Open Sans" w:cs="Open Sans"/>
          <w:lang w:eastAsia="x-none"/>
        </w:rPr>
        <w:t xml:space="preserve"> jeśli zajdzie taka potrzeba,</w:t>
      </w:r>
    </w:p>
    <w:p w14:paraId="6C5BFB18" w14:textId="65A49F07" w:rsidR="007B42DA" w:rsidRPr="000019F9" w:rsidRDefault="00FB7C7D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>
        <w:rPr>
          <w:rFonts w:ascii="Open Sans" w:hAnsi="Open Sans" w:cs="Open Sans"/>
          <w:lang w:eastAsia="x-none"/>
        </w:rPr>
        <w:t>z</w:t>
      </w:r>
      <w:proofErr w:type="spellStart"/>
      <w:r w:rsidR="007B42DA" w:rsidRPr="000019F9">
        <w:rPr>
          <w:rFonts w:ascii="Open Sans" w:hAnsi="Open Sans" w:cs="Open Sans"/>
          <w:lang w:val="x-none" w:eastAsia="x-none"/>
        </w:rPr>
        <w:t>amawiający</w:t>
      </w:r>
      <w:proofErr w:type="spellEnd"/>
      <w:r w:rsidR="007B42DA" w:rsidRPr="000019F9">
        <w:rPr>
          <w:rFonts w:ascii="Open Sans" w:hAnsi="Open Sans" w:cs="Open Sans"/>
          <w:lang w:val="x-none" w:eastAsia="x-none"/>
        </w:rPr>
        <w:t xml:space="preserve"> zastrzega sobie prawo do pobrania kontrolnych próbek w celu dokonania we własnym zakresie badań laboratoryjnych umożliwiających niezależną ocenę jakościową,</w:t>
      </w:r>
      <w:r w:rsidR="00425B9D">
        <w:rPr>
          <w:rFonts w:ascii="Open Sans" w:hAnsi="Open Sans" w:cs="Open Sans"/>
          <w:lang w:eastAsia="x-none"/>
        </w:rPr>
        <w:t xml:space="preserve"> jeśli zajdzie taka potrzeba,</w:t>
      </w:r>
    </w:p>
    <w:p w14:paraId="1FBCCB38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zorganizować we własnym zakresie tymczasowy plac składowy materiałów rozbiórki i urobku powstałego podczas wykonywania robót,</w:t>
      </w:r>
    </w:p>
    <w:p w14:paraId="28CCF4CB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prowadzić roboty zgodnie z wymogami:</w:t>
      </w:r>
    </w:p>
    <w:p w14:paraId="47F5B606" w14:textId="2B8700B2" w:rsidR="007B42DA" w:rsidRPr="000019F9" w:rsidRDefault="007B42DA" w:rsidP="007B42DA">
      <w:pPr>
        <w:numPr>
          <w:ilvl w:val="0"/>
          <w:numId w:val="16"/>
        </w:numPr>
        <w:tabs>
          <w:tab w:val="clear" w:pos="1080"/>
          <w:tab w:val="left" w:pos="9360"/>
        </w:tabs>
        <w:ind w:left="2410" w:right="52" w:hanging="425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Rozporządzenia Ministra Transportu i Gospodarki Morskiej z dnia 02 marca 1999r. w sprawie warunków technicznych, jakim powinny odpowiadać drogi publiczne i ich usytuowanie (</w:t>
      </w:r>
      <w:proofErr w:type="spellStart"/>
      <w:r w:rsidR="009F020E">
        <w:rPr>
          <w:rFonts w:ascii="Open Sans" w:hAnsi="Open Sans" w:cs="Open Sans"/>
          <w:bCs/>
          <w:iCs/>
          <w:color w:val="000000"/>
          <w:lang w:eastAsia="x-none"/>
        </w:rPr>
        <w:t>t.j</w:t>
      </w:r>
      <w:proofErr w:type="spellEnd"/>
      <w:r w:rsidR="009F020E">
        <w:rPr>
          <w:rFonts w:ascii="Open Sans" w:hAnsi="Open Sans" w:cs="Open Sans"/>
          <w:bCs/>
          <w:iCs/>
          <w:color w:val="000000"/>
          <w:lang w:eastAsia="x-none"/>
        </w:rPr>
        <w:t xml:space="preserve">. </w:t>
      </w: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Dz. U. z </w:t>
      </w:r>
      <w:r w:rsidR="009F020E">
        <w:rPr>
          <w:rFonts w:ascii="Open Sans" w:hAnsi="Open Sans" w:cs="Open Sans"/>
          <w:bCs/>
          <w:iCs/>
          <w:color w:val="000000"/>
          <w:lang w:eastAsia="x-none"/>
        </w:rPr>
        <w:t>201</w:t>
      </w:r>
      <w:r w:rsidR="00D1345B">
        <w:rPr>
          <w:rFonts w:ascii="Open Sans" w:hAnsi="Open Sans" w:cs="Open Sans"/>
          <w:bCs/>
          <w:iCs/>
          <w:color w:val="000000"/>
          <w:lang w:eastAsia="x-none"/>
        </w:rPr>
        <w:t>9</w:t>
      </w:r>
      <w:r w:rsidR="009F020E">
        <w:rPr>
          <w:rFonts w:ascii="Open Sans" w:hAnsi="Open Sans" w:cs="Open Sans"/>
          <w:bCs/>
          <w:iCs/>
          <w:color w:val="000000"/>
          <w:lang w:eastAsia="x-none"/>
        </w:rPr>
        <w:t xml:space="preserve"> r., </w:t>
      </w: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 poz. </w:t>
      </w:r>
      <w:r w:rsidR="005B3361">
        <w:rPr>
          <w:rFonts w:ascii="Open Sans" w:hAnsi="Open Sans" w:cs="Open Sans"/>
          <w:bCs/>
          <w:iCs/>
          <w:color w:val="000000"/>
          <w:lang w:eastAsia="x-none"/>
        </w:rPr>
        <w:t>1643</w:t>
      </w:r>
      <w:r w:rsidR="009F020E"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 </w:t>
      </w: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z </w:t>
      </w:r>
      <w:proofErr w:type="spellStart"/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późn</w:t>
      </w:r>
      <w:proofErr w:type="spellEnd"/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. zm.).</w:t>
      </w:r>
    </w:p>
    <w:p w14:paraId="3854CECF" w14:textId="77777777" w:rsidR="007B42DA" w:rsidRPr="000019F9" w:rsidRDefault="007B42DA" w:rsidP="007B42DA">
      <w:pPr>
        <w:pStyle w:val="Akapitzlist"/>
        <w:numPr>
          <w:ilvl w:val="0"/>
          <w:numId w:val="15"/>
        </w:numPr>
        <w:ind w:left="1843" w:right="52" w:hanging="283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przestrzegać wymagań Rozporządzenia Ministra Infrastruktury z dnia 23 czerwca 2003r. w sprawie bezpieczeństwa i higieny pracy podczas wykonywania robót budowlanych (Dz. U. 2003r. Nr 47 poz. 401)</w:t>
      </w:r>
    </w:p>
    <w:p w14:paraId="288EB1BE" w14:textId="77777777" w:rsidR="007B42DA" w:rsidRPr="000019F9" w:rsidRDefault="007B42DA" w:rsidP="007B42DA">
      <w:pPr>
        <w:numPr>
          <w:ilvl w:val="0"/>
          <w:numId w:val="15"/>
        </w:numPr>
        <w:ind w:left="1843" w:right="52" w:hanging="283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przestrzegać wymagań Rozporządzenia Ministra Infrastruktury z dnia 23 czerwca 2003 r. w sprawie informacji dotyczącej bezpieczeństwa i ochrony zdrowia oraz planu bezpieczeństwa i ochrony zdrowia ( Dz. U. nr 120 poz.1126),</w:t>
      </w:r>
    </w:p>
    <w:p w14:paraId="05459800" w14:textId="77777777" w:rsidR="007B42DA" w:rsidRPr="000019F9" w:rsidRDefault="007B42DA" w:rsidP="007B42DA">
      <w:pPr>
        <w:numPr>
          <w:ilvl w:val="0"/>
          <w:numId w:val="15"/>
        </w:numPr>
        <w:ind w:left="1843" w:right="52" w:hanging="283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do prowadzenia robót w sposób zapewniający:</w:t>
      </w:r>
    </w:p>
    <w:p w14:paraId="59E4E089" w14:textId="77777777" w:rsidR="007B42DA" w:rsidRPr="000019F9" w:rsidRDefault="007B42DA" w:rsidP="007B42DA">
      <w:pPr>
        <w:numPr>
          <w:ilvl w:val="0"/>
          <w:numId w:val="17"/>
        </w:numPr>
        <w:tabs>
          <w:tab w:val="num" w:pos="2268"/>
          <w:tab w:val="left" w:pos="9720"/>
        </w:tabs>
        <w:ind w:left="2268" w:hanging="283"/>
        <w:jc w:val="both"/>
        <w:rPr>
          <w:rFonts w:ascii="Open Sans" w:hAnsi="Open Sans" w:cs="Open Sans"/>
          <w:bCs/>
          <w:iCs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bezpieczeństwo osób przebywających w terenie i </w:t>
      </w:r>
      <w:r w:rsidRPr="000019F9">
        <w:rPr>
          <w:rFonts w:ascii="Open Sans" w:hAnsi="Open Sans" w:cs="Open Sans"/>
          <w:color w:val="000000"/>
          <w:lang w:val="x-none" w:eastAsia="x-none"/>
        </w:rPr>
        <w:t>zamieszkujących w sąsiedztwie placu budowy,</w:t>
      </w:r>
    </w:p>
    <w:p w14:paraId="3C86CBE0" w14:textId="77777777" w:rsidR="007B42DA" w:rsidRPr="009F73E7" w:rsidRDefault="007B42DA" w:rsidP="007B42DA">
      <w:pPr>
        <w:numPr>
          <w:ilvl w:val="0"/>
          <w:numId w:val="17"/>
        </w:numPr>
        <w:tabs>
          <w:tab w:val="num" w:pos="2268"/>
          <w:tab w:val="left" w:pos="9720"/>
        </w:tabs>
        <w:ind w:left="2268" w:hanging="283"/>
        <w:jc w:val="both"/>
        <w:rPr>
          <w:rFonts w:ascii="Open Sans" w:hAnsi="Open Sans" w:cs="Open Sans"/>
          <w:bCs/>
          <w:iCs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 xml:space="preserve">bezpieczeństwo konstrukcji , budowli, budynków i urządzeń oraz właściwe warunki eksploatacyjne dla obiektów zlokalizowanych w sąsiedztwie placu </w:t>
      </w:r>
      <w:r w:rsidRPr="000019F9">
        <w:rPr>
          <w:rFonts w:ascii="Open Sans" w:hAnsi="Open Sans" w:cs="Open Sans"/>
          <w:bCs/>
          <w:iCs/>
          <w:lang w:val="x-none" w:eastAsia="x-none"/>
        </w:rPr>
        <w:lastRenderedPageBreak/>
        <w:t>budowy oraz dróg dojazdowych w tym terenie.</w:t>
      </w:r>
    </w:p>
    <w:p w14:paraId="1A481DA1" w14:textId="77777777" w:rsidR="007B42DA" w:rsidRPr="009F73E7" w:rsidRDefault="007B42DA" w:rsidP="007B42DA">
      <w:pPr>
        <w:tabs>
          <w:tab w:val="num" w:pos="900"/>
          <w:tab w:val="left" w:pos="993"/>
        </w:tabs>
        <w:ind w:left="1418"/>
        <w:jc w:val="both"/>
        <w:rPr>
          <w:rFonts w:ascii="Open Sans" w:hAnsi="Open Sans" w:cs="Open Sans"/>
          <w:b/>
          <w:bCs/>
          <w:iCs/>
          <w:color w:val="000000"/>
          <w:lang w:val="x-none" w:eastAsia="x-none"/>
        </w:rPr>
      </w:pPr>
      <w:r w:rsidRPr="000019F9">
        <w:rPr>
          <w:rFonts w:ascii="Open Sans" w:hAnsi="Open Sans" w:cs="Open Sans"/>
          <w:b/>
          <w:bCs/>
          <w:iCs/>
          <w:color w:val="000000"/>
          <w:lang w:val="x-none" w:eastAsia="x-none"/>
        </w:rPr>
        <w:t>Koszty wynikające z tytułu w/w zobowiązań należy uwzględnić w wynagrodzeniu ryczałtowym.</w:t>
      </w:r>
    </w:p>
    <w:p w14:paraId="5BA56761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Wykonawca zobowiązany jest do </w:t>
      </w:r>
      <w:r w:rsidRPr="000019F9">
        <w:rPr>
          <w:rFonts w:ascii="Open Sans" w:hAnsi="Open Sans" w:cs="Open Sans"/>
          <w:b/>
          <w:lang w:val="x-none" w:eastAsia="x-none"/>
        </w:rPr>
        <w:t>wywiezienia na legalne wysypisko, składowisko</w:t>
      </w:r>
      <w:r w:rsidRPr="000019F9">
        <w:rPr>
          <w:rFonts w:ascii="Open Sans" w:hAnsi="Open Sans" w:cs="Open Sans"/>
          <w:lang w:val="x-none" w:eastAsia="x-none"/>
        </w:rPr>
        <w:t xml:space="preserve"> </w:t>
      </w:r>
      <w:r w:rsidRPr="000019F9">
        <w:rPr>
          <w:rFonts w:ascii="Open Sans" w:hAnsi="Open Sans" w:cs="Open Sans"/>
          <w:b/>
          <w:lang w:val="x-none" w:eastAsia="x-none"/>
        </w:rPr>
        <w:t>lub</w:t>
      </w:r>
      <w:r w:rsidRPr="000019F9">
        <w:rPr>
          <w:rFonts w:ascii="Open Sans" w:hAnsi="Open Sans" w:cs="Open Sans"/>
          <w:lang w:val="x-none" w:eastAsia="x-none"/>
        </w:rPr>
        <w:t xml:space="preserve"> </w:t>
      </w:r>
      <w:r w:rsidRPr="000019F9">
        <w:rPr>
          <w:rFonts w:ascii="Open Sans" w:hAnsi="Open Sans" w:cs="Open Sans"/>
          <w:b/>
          <w:lang w:val="x-none" w:eastAsia="x-none"/>
        </w:rPr>
        <w:t>złomowisko</w:t>
      </w:r>
      <w:r w:rsidRPr="000019F9">
        <w:rPr>
          <w:rFonts w:ascii="Open Sans" w:hAnsi="Open Sans" w:cs="Open Sans"/>
          <w:lang w:val="x-none" w:eastAsia="x-none"/>
        </w:rPr>
        <w:t xml:space="preserve"> materiałów z demontażu, gruzu z rozbiórek, odpadów budowlanych i śmieci. </w:t>
      </w:r>
    </w:p>
    <w:p w14:paraId="5C239D8A" w14:textId="77777777" w:rsidR="007B42DA" w:rsidRDefault="007B42DA" w:rsidP="007B42DA">
      <w:pPr>
        <w:pStyle w:val="Akapitzlist"/>
        <w:numPr>
          <w:ilvl w:val="1"/>
          <w:numId w:val="25"/>
        </w:numPr>
        <w:tabs>
          <w:tab w:val="left" w:pos="540"/>
          <w:tab w:val="center" w:pos="4536"/>
          <w:tab w:val="right" w:pos="9072"/>
        </w:tabs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Odległość dowozu materiałów masowych (np. piasek, żwir) Wykonawca ustali we własnym zakresie i uwzględni koszty z tym związane w wynagrodzeniu ryczałtowym.</w:t>
      </w:r>
    </w:p>
    <w:p w14:paraId="5D5F8BBA" w14:textId="022EDC6C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540"/>
          <w:tab w:val="center" w:pos="4536"/>
          <w:tab w:val="right" w:pos="9072"/>
        </w:tabs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Kompleksową obsługę geodezyjną  niezbędną przy realizacji zamówienia wraz z operatem geodezyjnym powykonawczym zabezpiecza Wykonawca, a jej koszt należy uwzględnić w cenie oferty.</w:t>
      </w:r>
    </w:p>
    <w:p w14:paraId="35803B2F" w14:textId="5E46EB8B" w:rsidR="007B42DA" w:rsidRPr="009F73E7" w:rsidRDefault="00D80D61" w:rsidP="00D80D61">
      <w:pPr>
        <w:tabs>
          <w:tab w:val="left" w:pos="540"/>
          <w:tab w:val="left" w:pos="2127"/>
          <w:tab w:val="left" w:pos="9720"/>
        </w:tabs>
        <w:ind w:left="1560"/>
        <w:jc w:val="both"/>
        <w:rPr>
          <w:rFonts w:ascii="Open Sans" w:hAnsi="Open Sans" w:cs="Open Sans"/>
          <w:bCs/>
          <w:iCs/>
          <w:lang w:val="x-none" w:eastAsia="x-none"/>
        </w:rPr>
      </w:pPr>
      <w:r>
        <w:rPr>
          <w:rFonts w:ascii="Open Sans" w:hAnsi="Open Sans" w:cs="Open Sans"/>
          <w:bCs/>
          <w:iCs/>
          <w:lang w:eastAsia="x-none"/>
        </w:rPr>
        <w:t xml:space="preserve">                </w:t>
      </w:r>
      <w:r w:rsidR="007B42DA" w:rsidRPr="009F73E7">
        <w:rPr>
          <w:rFonts w:ascii="Open Sans" w:hAnsi="Open Sans" w:cs="Open Sans"/>
          <w:bCs/>
          <w:iCs/>
          <w:lang w:val="x-none" w:eastAsia="x-none"/>
        </w:rPr>
        <w:t>Kompleksowa obsługa geodezyjna m.in. obejmuje:</w:t>
      </w:r>
    </w:p>
    <w:p w14:paraId="136B4109" w14:textId="2E72E403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wznowienie punktów granicznych na dzień przekazania placu budowy</w:t>
      </w:r>
      <w:r w:rsidR="00FD419A">
        <w:rPr>
          <w:rFonts w:ascii="Open Sans" w:hAnsi="Open Sans" w:cs="Open Sans"/>
          <w:lang w:eastAsia="x-none"/>
        </w:rPr>
        <w:t xml:space="preserve"> jeśli zachodzi taka potrzeba,</w:t>
      </w:r>
    </w:p>
    <w:p w14:paraId="14AAAA46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wyznaczenie punktów sytuacyjnych i wysokościowych,</w:t>
      </w:r>
    </w:p>
    <w:p w14:paraId="7252F527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wykonywanie pomiarów bieżących,</w:t>
      </w:r>
    </w:p>
    <w:p w14:paraId="7393BC12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prowadzenie dokumentacji geodezyjnej,</w:t>
      </w:r>
    </w:p>
    <w:p w14:paraId="05A2F5C1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inwentaryzację powykonawczą,</w:t>
      </w:r>
    </w:p>
    <w:p w14:paraId="57BAA04A" w14:textId="37DA1C2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odtworzenie punktów granicznych po zakończeniu budowy</w:t>
      </w:r>
      <w:r w:rsidR="00FD419A">
        <w:rPr>
          <w:rFonts w:ascii="Open Sans" w:hAnsi="Open Sans" w:cs="Open Sans"/>
          <w:lang w:eastAsia="x-none"/>
        </w:rPr>
        <w:t xml:space="preserve"> jeśli </w:t>
      </w:r>
      <w:r w:rsidR="00D80D61">
        <w:rPr>
          <w:rFonts w:ascii="Open Sans" w:hAnsi="Open Sans" w:cs="Open Sans"/>
          <w:lang w:eastAsia="x-none"/>
        </w:rPr>
        <w:t>zachodzi taka potrzeba.</w:t>
      </w:r>
    </w:p>
    <w:p w14:paraId="720F3F2C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left" w:pos="720"/>
        </w:tabs>
        <w:jc w:val="both"/>
        <w:rPr>
          <w:rFonts w:ascii="Open Sans" w:hAnsi="Open Sans" w:cs="Open Sans"/>
          <w:bCs/>
          <w:iCs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W celu dokonania odbiorów częściowych lub poszczególnych elementów (elementów ulegających zakryciu), które należy zgłosić Zamawiającemu do odbioru, Kierownik robót powiadomi o tym zamiarze Inspektora Nadzoru na 3 dni przed planowanym odbiorem.</w:t>
      </w:r>
    </w:p>
    <w:p w14:paraId="4DF77411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left" w:pos="720"/>
        </w:tabs>
        <w:jc w:val="both"/>
        <w:rPr>
          <w:rFonts w:ascii="Open Sans" w:hAnsi="Open Sans" w:cs="Open Sans"/>
          <w:bCs/>
          <w:iCs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W terminie zakończenia robót wykonawca przygotuje:</w:t>
      </w:r>
    </w:p>
    <w:p w14:paraId="292C9E66" w14:textId="77777777" w:rsidR="007B42DA" w:rsidRPr="000019F9" w:rsidRDefault="007B42DA" w:rsidP="007B42DA">
      <w:pPr>
        <w:numPr>
          <w:ilvl w:val="0"/>
          <w:numId w:val="19"/>
        </w:numPr>
        <w:tabs>
          <w:tab w:val="clear" w:pos="720"/>
          <w:tab w:val="num" w:pos="2040"/>
        </w:tabs>
        <w:ind w:left="1701" w:right="279" w:hanging="283"/>
        <w:jc w:val="both"/>
        <w:rPr>
          <w:rFonts w:ascii="Open Sans" w:hAnsi="Open Sans" w:cs="Open Sans"/>
          <w:b/>
          <w:i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kompletną dokumentację powykonawczą wraz z szczegółowym jej wykazem z podziałem na branże w min. 4 egz.,</w:t>
      </w:r>
    </w:p>
    <w:p w14:paraId="2FC569F3" w14:textId="77777777" w:rsidR="007B42DA" w:rsidRPr="000019F9" w:rsidRDefault="007B42DA" w:rsidP="007B42DA">
      <w:pPr>
        <w:numPr>
          <w:ilvl w:val="0"/>
          <w:numId w:val="19"/>
        </w:numPr>
        <w:tabs>
          <w:tab w:val="clear" w:pos="720"/>
          <w:tab w:val="num" w:pos="2040"/>
        </w:tabs>
        <w:ind w:left="1701" w:right="279" w:hanging="283"/>
        <w:jc w:val="both"/>
        <w:rPr>
          <w:rFonts w:ascii="Open Sans" w:hAnsi="Open Sans" w:cs="Open Sans"/>
          <w:b/>
          <w:i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zestawienie rzeczowe wykonanych robót w podziale na branże wg nazewnictwa zgodnego z tabelą elementów scalonych,</w:t>
      </w:r>
    </w:p>
    <w:p w14:paraId="437E6046" w14:textId="77777777" w:rsidR="007B42DA" w:rsidRPr="000019F9" w:rsidRDefault="007B42DA" w:rsidP="007B42DA">
      <w:pPr>
        <w:numPr>
          <w:ilvl w:val="0"/>
          <w:numId w:val="19"/>
        </w:numPr>
        <w:tabs>
          <w:tab w:val="clear" w:pos="720"/>
          <w:tab w:val="num" w:pos="567"/>
          <w:tab w:val="num" w:pos="2040"/>
        </w:tabs>
        <w:ind w:left="1701" w:right="279" w:hanging="283"/>
        <w:jc w:val="both"/>
        <w:rPr>
          <w:rFonts w:ascii="Open Sans" w:hAnsi="Open Sans" w:cs="Open Sans"/>
          <w:color w:val="000000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instrukcję eksploatacji (użytkowania)</w:t>
      </w:r>
    </w:p>
    <w:p w14:paraId="624044D4" w14:textId="6F989F5A" w:rsidR="007B42DA" w:rsidRPr="000019F9" w:rsidRDefault="007B42DA" w:rsidP="007B42DA">
      <w:pPr>
        <w:numPr>
          <w:ilvl w:val="0"/>
          <w:numId w:val="19"/>
        </w:numPr>
        <w:tabs>
          <w:tab w:val="clear" w:pos="720"/>
          <w:tab w:val="num" w:pos="2040"/>
        </w:tabs>
        <w:ind w:left="1701" w:right="279" w:hanging="283"/>
        <w:jc w:val="both"/>
        <w:rPr>
          <w:rFonts w:ascii="Open Sans" w:hAnsi="Open Sans" w:cs="Open Sans"/>
          <w:b/>
          <w:i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sporządzony przez uprawnionego geodetę wykaz działek geodezyjnych, na których prowadzone były roboty budowlane (z podaniem numeru działki i obrębu),</w:t>
      </w:r>
      <w:r w:rsidR="00AE2082">
        <w:rPr>
          <w:rFonts w:ascii="Open Sans" w:hAnsi="Open Sans" w:cs="Open Sans"/>
          <w:bCs/>
          <w:iCs/>
          <w:color w:val="000000"/>
          <w:lang w:eastAsia="x-none"/>
        </w:rPr>
        <w:t xml:space="preserve"> jeśli zachodzi taka potrzeba,</w:t>
      </w:r>
    </w:p>
    <w:p w14:paraId="569D6C54" w14:textId="7EFD3955" w:rsidR="007B42DA" w:rsidRPr="009F73E7" w:rsidRDefault="007B42DA" w:rsidP="007B42DA">
      <w:pPr>
        <w:numPr>
          <w:ilvl w:val="0"/>
          <w:numId w:val="19"/>
        </w:numPr>
        <w:tabs>
          <w:tab w:val="clear" w:pos="720"/>
          <w:tab w:val="num" w:pos="2040"/>
        </w:tabs>
        <w:ind w:left="1701" w:right="279" w:hanging="283"/>
        <w:jc w:val="both"/>
        <w:rPr>
          <w:rFonts w:ascii="Open Sans" w:hAnsi="Open Sans" w:cs="Open Sans"/>
          <w:color w:val="000000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 xml:space="preserve">sporządzoną zgodnie z zapisami ustawy Prawo budowlane (art. 43 ust.4, </w:t>
      </w:r>
      <w:proofErr w:type="spellStart"/>
      <w:r w:rsidRPr="00412F13">
        <w:rPr>
          <w:rFonts w:ascii="Open Sans" w:hAnsi="Open Sans" w:cs="Open Sans"/>
          <w:color w:val="000000"/>
          <w:lang w:val="x-none" w:eastAsia="x-none"/>
        </w:rPr>
        <w:t>t.j</w:t>
      </w:r>
      <w:proofErr w:type="spellEnd"/>
      <w:r w:rsidRPr="00412F13">
        <w:rPr>
          <w:rFonts w:ascii="Open Sans" w:hAnsi="Open Sans" w:cs="Open Sans"/>
          <w:color w:val="000000"/>
          <w:lang w:val="x-none" w:eastAsia="x-none"/>
        </w:rPr>
        <w:t>. Dz. U. z 201</w:t>
      </w:r>
      <w:r w:rsidR="000C785C">
        <w:rPr>
          <w:rFonts w:ascii="Open Sans" w:hAnsi="Open Sans" w:cs="Open Sans"/>
          <w:color w:val="000000"/>
          <w:lang w:eastAsia="x-none"/>
        </w:rPr>
        <w:t>7</w:t>
      </w:r>
      <w:r w:rsidRPr="00412F13">
        <w:rPr>
          <w:rFonts w:ascii="Open Sans" w:hAnsi="Open Sans" w:cs="Open Sans"/>
          <w:color w:val="000000"/>
          <w:lang w:val="x-none" w:eastAsia="x-none"/>
        </w:rPr>
        <w:t xml:space="preserve"> r. poz.</w:t>
      </w:r>
      <w:r w:rsidR="000C785C">
        <w:rPr>
          <w:rFonts w:ascii="Open Sans" w:hAnsi="Open Sans" w:cs="Open Sans"/>
          <w:color w:val="000000"/>
          <w:lang w:eastAsia="x-none"/>
        </w:rPr>
        <w:t xml:space="preserve"> 1322</w:t>
      </w:r>
      <w:r w:rsidRPr="000019F9">
        <w:rPr>
          <w:rFonts w:ascii="Open Sans" w:hAnsi="Open Sans" w:cs="Open Sans"/>
          <w:color w:val="000000"/>
          <w:lang w:val="x-none" w:eastAsia="x-none"/>
        </w:rPr>
        <w:t>) oraz ustawy Prawo geodezyjne i kartograficzne (</w:t>
      </w:r>
      <w:proofErr w:type="spellStart"/>
      <w:r w:rsidR="009F020E">
        <w:rPr>
          <w:rFonts w:ascii="Open Sans" w:hAnsi="Open Sans" w:cs="Open Sans"/>
          <w:color w:val="000000"/>
          <w:lang w:eastAsia="x-none"/>
        </w:rPr>
        <w:t>t.j</w:t>
      </w:r>
      <w:proofErr w:type="spellEnd"/>
      <w:r w:rsidR="009F020E">
        <w:rPr>
          <w:rFonts w:ascii="Open Sans" w:hAnsi="Open Sans" w:cs="Open Sans"/>
          <w:color w:val="000000"/>
          <w:lang w:eastAsia="x-none"/>
        </w:rPr>
        <w:t xml:space="preserve">. </w:t>
      </w:r>
      <w:r w:rsidRPr="000019F9">
        <w:rPr>
          <w:rFonts w:ascii="Open Sans" w:hAnsi="Open Sans" w:cs="Open Sans"/>
          <w:color w:val="000000"/>
          <w:lang w:val="x-none" w:eastAsia="x-none"/>
        </w:rPr>
        <w:t xml:space="preserve">Dz. U. z </w:t>
      </w:r>
      <w:r w:rsidR="009F020E" w:rsidRPr="000019F9">
        <w:rPr>
          <w:rFonts w:ascii="Open Sans" w:hAnsi="Open Sans" w:cs="Open Sans"/>
          <w:color w:val="000000"/>
          <w:lang w:val="x-none" w:eastAsia="x-none"/>
        </w:rPr>
        <w:t>201</w:t>
      </w:r>
      <w:r w:rsidR="009F020E">
        <w:rPr>
          <w:rFonts w:ascii="Open Sans" w:hAnsi="Open Sans" w:cs="Open Sans"/>
          <w:color w:val="000000"/>
          <w:lang w:eastAsia="x-none"/>
        </w:rPr>
        <w:t>6</w:t>
      </w:r>
      <w:r w:rsidR="009F020E" w:rsidRPr="000019F9">
        <w:rPr>
          <w:rFonts w:ascii="Open Sans" w:hAnsi="Open Sans" w:cs="Open Sans"/>
          <w:color w:val="000000"/>
          <w:lang w:val="x-none" w:eastAsia="x-none"/>
        </w:rPr>
        <w:t xml:space="preserve">r </w:t>
      </w:r>
      <w:r w:rsidRPr="000019F9">
        <w:rPr>
          <w:rFonts w:ascii="Open Sans" w:hAnsi="Open Sans" w:cs="Open Sans"/>
          <w:color w:val="000000"/>
          <w:lang w:val="x-none" w:eastAsia="x-none"/>
        </w:rPr>
        <w:t xml:space="preserve">poz. </w:t>
      </w:r>
      <w:r w:rsidR="009F020E">
        <w:rPr>
          <w:rFonts w:ascii="Open Sans" w:hAnsi="Open Sans" w:cs="Open Sans"/>
          <w:color w:val="000000"/>
          <w:lang w:eastAsia="x-none"/>
        </w:rPr>
        <w:t>1629</w:t>
      </w:r>
      <w:r w:rsidRPr="000019F9">
        <w:rPr>
          <w:rFonts w:ascii="Open Sans" w:hAnsi="Open Sans" w:cs="Open Sans"/>
          <w:color w:val="000000"/>
          <w:lang w:val="x-none" w:eastAsia="x-none"/>
        </w:rPr>
        <w:t>) powykonawczą inwentaryzację geodezyjną oraz przedstawi dokument potwierdzający jej złożenie w Ośrodku Dokumentacji Geodezyjno-Kartograficznej.</w:t>
      </w:r>
    </w:p>
    <w:p w14:paraId="7051C142" w14:textId="12F6C588" w:rsidR="007B42DA" w:rsidRPr="00E40D21" w:rsidRDefault="007B42DA" w:rsidP="007B42DA">
      <w:pPr>
        <w:pStyle w:val="Akapitzlist"/>
        <w:numPr>
          <w:ilvl w:val="1"/>
          <w:numId w:val="25"/>
        </w:numPr>
        <w:tabs>
          <w:tab w:val="num" w:pos="1080"/>
          <w:tab w:val="left" w:pos="9180"/>
        </w:tabs>
        <w:ind w:right="279"/>
        <w:jc w:val="both"/>
        <w:rPr>
          <w:rFonts w:ascii="Open Sans" w:hAnsi="Open Sans" w:cs="Open Sans"/>
          <w:lang w:val="x-none" w:eastAsia="x-none"/>
        </w:rPr>
      </w:pPr>
      <w:r w:rsidRPr="00BE293A">
        <w:rPr>
          <w:rFonts w:ascii="Open Sans" w:hAnsi="Open Sans" w:cs="Open Sans"/>
          <w:color w:val="000000"/>
          <w:lang w:val="x-none" w:eastAsia="x-none"/>
        </w:rPr>
        <w:t xml:space="preserve">Ponadto </w:t>
      </w:r>
      <w:r w:rsidRPr="00BE293A">
        <w:rPr>
          <w:rFonts w:ascii="Open Sans" w:hAnsi="Open Sans" w:cs="Open Sans"/>
          <w:color w:val="000000"/>
          <w:u w:val="single"/>
          <w:lang w:val="x-none" w:eastAsia="x-none"/>
        </w:rPr>
        <w:t xml:space="preserve">w terminie 30 dni od daty </w:t>
      </w:r>
      <w:r w:rsidRPr="00BE293A">
        <w:rPr>
          <w:rFonts w:ascii="Open Sans" w:hAnsi="Open Sans" w:cs="Open Sans"/>
          <w:bCs/>
          <w:iCs/>
          <w:u w:val="single"/>
          <w:lang w:val="x-none" w:eastAsia="x-none"/>
        </w:rPr>
        <w:t>umownego terminu zakończenia przedmiotu zamówienia</w:t>
      </w:r>
      <w:r w:rsidRPr="00BE293A">
        <w:rPr>
          <w:rFonts w:ascii="Open Sans" w:hAnsi="Open Sans" w:cs="Open Sans"/>
          <w:bCs/>
          <w:iCs/>
          <w:lang w:val="x-none" w:eastAsia="x-none"/>
        </w:rPr>
        <w:t xml:space="preserve"> </w:t>
      </w:r>
      <w:r w:rsidRPr="00BE293A">
        <w:rPr>
          <w:rFonts w:ascii="Open Sans" w:hAnsi="Open Sans" w:cs="Open Sans"/>
          <w:color w:val="000000"/>
          <w:lang w:val="x-none" w:eastAsia="x-none"/>
        </w:rPr>
        <w:t xml:space="preserve">Wykonawca dostarczy powykonawczą inwentaryzację geodezyjną </w:t>
      </w:r>
      <w:r w:rsidRPr="00BE293A">
        <w:rPr>
          <w:rFonts w:ascii="Open Sans" w:hAnsi="Open Sans" w:cs="Open Sans"/>
          <w:b/>
          <w:color w:val="000000"/>
          <w:lang w:val="x-none" w:eastAsia="x-none"/>
        </w:rPr>
        <w:t>zarejestrowaną</w:t>
      </w:r>
      <w:r w:rsidRPr="00BE293A">
        <w:rPr>
          <w:rFonts w:ascii="Open Sans" w:hAnsi="Open Sans" w:cs="Open Sans"/>
          <w:color w:val="000000"/>
          <w:lang w:val="x-none" w:eastAsia="x-none"/>
        </w:rPr>
        <w:t xml:space="preserve"> w Ośrodku Dokumentacji Geodezyjno-Kartograficznej </w:t>
      </w:r>
      <w:r w:rsidRPr="00E40D21">
        <w:rPr>
          <w:rFonts w:ascii="Open Sans" w:hAnsi="Open Sans" w:cs="Open Sans"/>
          <w:lang w:val="x-none" w:eastAsia="x-none"/>
        </w:rPr>
        <w:t xml:space="preserve">w </w:t>
      </w:r>
      <w:r w:rsidR="00201D6A">
        <w:rPr>
          <w:rFonts w:ascii="Open Sans" w:hAnsi="Open Sans" w:cs="Open Sans"/>
          <w:lang w:eastAsia="x-none"/>
        </w:rPr>
        <w:t>6</w:t>
      </w:r>
      <w:r w:rsidRPr="00E40D21">
        <w:rPr>
          <w:rFonts w:ascii="Open Sans" w:hAnsi="Open Sans" w:cs="Open Sans"/>
          <w:lang w:val="x-none" w:eastAsia="x-none"/>
        </w:rPr>
        <w:t xml:space="preserve"> egz. dla każdej z branż</w:t>
      </w:r>
      <w:r w:rsidR="00E40D21" w:rsidRPr="00E40D21">
        <w:rPr>
          <w:rFonts w:ascii="Open Sans" w:hAnsi="Open Sans" w:cs="Open Sans"/>
          <w:lang w:eastAsia="x-none"/>
        </w:rPr>
        <w:t xml:space="preserve"> jeśli zajdzie taka potrzeba.</w:t>
      </w:r>
      <w:r w:rsidRPr="00E40D21">
        <w:rPr>
          <w:rFonts w:ascii="Open Sans" w:hAnsi="Open Sans" w:cs="Open Sans"/>
          <w:lang w:val="x-none" w:eastAsia="x-none"/>
        </w:rPr>
        <w:t xml:space="preserve"> </w:t>
      </w:r>
    </w:p>
    <w:p w14:paraId="0B6FECA7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num" w:pos="1080"/>
          <w:tab w:val="left" w:pos="9180"/>
        </w:tabs>
        <w:ind w:right="279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lang w:val="x-none" w:eastAsia="x-none"/>
        </w:rPr>
        <w:t>Wykonawca zobowiązany jest do uwzględnienia w wynagrodzeniu ryczałtowym kosztów:</w:t>
      </w:r>
    </w:p>
    <w:p w14:paraId="5FD676E4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zaplecza budowy i tymczasowych składowisk,</w:t>
      </w:r>
    </w:p>
    <w:p w14:paraId="419BF9D2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tymczasowej organizacji ruchu kołowego i pieszego (oznaczenia, barierki, oświetlenie) dostosowanej do planowanego harmonogramu robót,</w:t>
      </w:r>
    </w:p>
    <w:p w14:paraId="17CBC3D6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color w:val="000000"/>
          <w:lang w:val="x-none" w:eastAsia="x-none"/>
        </w:rPr>
        <w:t xml:space="preserve">sporządzenia inwentaryzacji fotograficznej terenu i obiektów sąsiadujących z terenem budowy i układem drogowym stanowiącym dojazd do budowy </w:t>
      </w:r>
    </w:p>
    <w:p w14:paraId="7F249459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kompleksowej obsługi geodezyjnej i geologicznej,</w:t>
      </w:r>
    </w:p>
    <w:p w14:paraId="395C0F98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 xml:space="preserve">umów usunięcia kolizji energetycznych, uzgodnień, odbiorów, </w:t>
      </w:r>
      <w:proofErr w:type="spellStart"/>
      <w:r w:rsidRPr="00BE293A">
        <w:rPr>
          <w:rFonts w:ascii="Open Sans" w:hAnsi="Open Sans" w:cs="Open Sans"/>
          <w:bCs/>
          <w:iCs/>
          <w:lang w:val="x-none" w:eastAsia="x-none"/>
        </w:rPr>
        <w:t>wyłączeń</w:t>
      </w:r>
      <w:proofErr w:type="spellEnd"/>
      <w:r w:rsidRPr="00BE293A">
        <w:rPr>
          <w:rFonts w:ascii="Open Sans" w:hAnsi="Open Sans" w:cs="Open Sans"/>
          <w:bCs/>
          <w:iCs/>
          <w:lang w:val="x-none" w:eastAsia="x-none"/>
        </w:rPr>
        <w:t xml:space="preserve"> sieci w celu wykonania i odbioru robót,</w:t>
      </w:r>
    </w:p>
    <w:p w14:paraId="1BCF1E67" w14:textId="1F95E179" w:rsidR="007B42DA" w:rsidRPr="00BE293A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eastAsia="x-none"/>
        </w:rPr>
        <w:lastRenderedPageBreak/>
        <w:t>prac archeologicznych (nadzór archeologiczny),</w:t>
      </w:r>
      <w:r w:rsidR="003552A9">
        <w:rPr>
          <w:rFonts w:ascii="Open Sans" w:hAnsi="Open Sans" w:cs="Open Sans"/>
          <w:bCs/>
          <w:iCs/>
          <w:lang w:eastAsia="x-none"/>
        </w:rPr>
        <w:t xml:space="preserve"> jeśli zajdzie taka potrzeba,</w:t>
      </w:r>
    </w:p>
    <w:p w14:paraId="73CE0345" w14:textId="77777777" w:rsidR="007B42DA" w:rsidRPr="00BE293A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lang w:val="x-none" w:eastAsia="x-none"/>
        </w:rPr>
        <w:t>sporządzenia „Planu bezpieczeństwa i ochrony  zdrowia” zgodnie z:</w:t>
      </w:r>
    </w:p>
    <w:p w14:paraId="41607490" w14:textId="77777777" w:rsidR="007B42DA" w:rsidRPr="000019F9" w:rsidRDefault="007B42DA" w:rsidP="007B42DA">
      <w:pPr>
        <w:numPr>
          <w:ilvl w:val="0"/>
          <w:numId w:val="20"/>
        </w:numPr>
        <w:tabs>
          <w:tab w:val="center" w:pos="993"/>
        </w:tabs>
        <w:ind w:left="2552" w:hanging="425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Ustawą - Prawo Budowlane art.21a,</w:t>
      </w:r>
    </w:p>
    <w:p w14:paraId="2C6493F4" w14:textId="77777777" w:rsidR="007B42DA" w:rsidRPr="000019F9" w:rsidRDefault="007B42DA" w:rsidP="007B42DA">
      <w:pPr>
        <w:numPr>
          <w:ilvl w:val="0"/>
          <w:numId w:val="20"/>
        </w:numPr>
        <w:tabs>
          <w:tab w:val="center" w:pos="993"/>
        </w:tabs>
        <w:ind w:left="2552" w:hanging="425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Rozporządzeniem Ministra Infrastruktury z dnia 23.06.2003r. w sprawie informacji dotyczącej bezpieczeństwa i ochrony zdrowia oraz planu bezpieczeństwa i ochrony zdrowia (Dz.U. nr 120  poz.1126). </w:t>
      </w:r>
    </w:p>
    <w:p w14:paraId="298CB0BD" w14:textId="77777777" w:rsidR="007B42DA" w:rsidRPr="000019F9" w:rsidRDefault="007B42DA" w:rsidP="007B42DA">
      <w:pPr>
        <w:tabs>
          <w:tab w:val="center" w:pos="993"/>
          <w:tab w:val="left" w:pos="2127"/>
        </w:tabs>
        <w:ind w:left="2127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Potwierdzenie sporządzenia ,,planu BIOZ” zawarte zostanie w oświadczeniu o podjęciu obowiązków kierownika budowy.</w:t>
      </w:r>
    </w:p>
    <w:p w14:paraId="156505E0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odtworzenia zniszczonych istniejących układów dróg lokalnych i terenu zaplecza budowy, które ulegną zniszczeniu w trakcie prowadzenia robót,</w:t>
      </w:r>
    </w:p>
    <w:p w14:paraId="5F9F133A" w14:textId="7A3700FA" w:rsidR="007B42DA" w:rsidRPr="00C127CD" w:rsidRDefault="007D6219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>
        <w:rPr>
          <w:rFonts w:ascii="Open Sans" w:hAnsi="Open Sans" w:cs="Open Sans"/>
          <w:bCs/>
          <w:iCs/>
          <w:lang w:eastAsia="x-none"/>
        </w:rPr>
        <w:t>p</w:t>
      </w:r>
      <w:r w:rsidRPr="007D6219">
        <w:rPr>
          <w:rFonts w:ascii="Open Sans" w:hAnsi="Open Sans" w:cs="Open Sans"/>
          <w:bCs/>
          <w:iCs/>
          <w:lang w:eastAsia="x-none"/>
        </w:rPr>
        <w:t>rzed przystąpieniem do realizacji robót Wykonawca zobowiązany jest do montażu tablic informacyjnych o wymiarach 1,5 x 1,0 m i oznakowania każdego miejsca prowadzenia robót. Tablice powinny być umieszczone na terenie realizacji projektu w sposób trwały, zabezpieczający ją przed zniszczeniem bezpośrednio po przekazaniu placu budowy. Projekt graficzny tablic dostarczony zostanie przez Zamawiającego po podpisaniu umowy. W celu uzgodnienia projektu należy wysłać emaila zawierającego nazwę, koszt oraz termin realizacji zadania na adres: tablice@gdansk.gda.pl  lub kontaktować się Biurem Komunikacji Społecznej, tel. 58 320 51 35/38. Lokalizacje tablic powinny zostać uzgodnione z inspektorem nadzoru. Dodatkowo po zakończeniu robót  (przed rozpoczęciem czynności odbiorowych) wykonawca zobowiązany jest do aktualizacji (wymiany) treści tablic zgodnie z projektem graficznym dostarczonym przez Zamawiającego.</w:t>
      </w:r>
      <w:r w:rsidR="007B42DA" w:rsidRPr="00C127CD">
        <w:rPr>
          <w:rFonts w:ascii="Open Sans" w:hAnsi="Open Sans" w:cs="Open Sans"/>
          <w:bCs/>
          <w:iCs/>
          <w:lang w:eastAsia="x-none"/>
        </w:rPr>
        <w:t xml:space="preserve">. </w:t>
      </w:r>
    </w:p>
    <w:p w14:paraId="74B18264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drzewa w rejonie prowadzonych prac należy zabezpieczyć deskowaniem</w:t>
      </w:r>
    </w:p>
    <w:p w14:paraId="58E42CDD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odtworzenia zniszczonej zieleni, która ulegnie zniszczeniu w trakcie prowadzenia robót </w:t>
      </w:r>
    </w:p>
    <w:p w14:paraId="449A01E9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całodobowego dozoru terenu budowy przed dostępem osób niepowołanych,</w:t>
      </w:r>
    </w:p>
    <w:p w14:paraId="63482980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zobowiązań wynikających z warunków prowadzenia robót,</w:t>
      </w:r>
    </w:p>
    <w:p w14:paraId="626CF5E1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sporządzenia instrukcji eksploatacji (użytkowania),</w:t>
      </w:r>
    </w:p>
    <w:p w14:paraId="0921A58A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usunięcia kolizji energetycznych, uzgodnień, odbiorów, </w:t>
      </w:r>
      <w:proofErr w:type="spellStart"/>
      <w:r w:rsidRPr="00B53264">
        <w:rPr>
          <w:rFonts w:ascii="Open Sans" w:hAnsi="Open Sans" w:cs="Open Sans"/>
          <w:bCs/>
          <w:iCs/>
          <w:lang w:eastAsia="x-none"/>
        </w:rPr>
        <w:t>wyłączeń</w:t>
      </w:r>
      <w:proofErr w:type="spellEnd"/>
      <w:r w:rsidRPr="00B53264">
        <w:rPr>
          <w:rFonts w:ascii="Open Sans" w:hAnsi="Open Sans" w:cs="Open Sans"/>
          <w:bCs/>
          <w:iCs/>
          <w:lang w:eastAsia="x-none"/>
        </w:rPr>
        <w:t xml:space="preserve"> sieci w celu wykonania i odbioru robót,</w:t>
      </w:r>
    </w:p>
    <w:p w14:paraId="6AD848B7" w14:textId="77777777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sporządzenia protokołów z badań , pomiarów i prób,</w:t>
      </w:r>
    </w:p>
    <w:p w14:paraId="066A8D6B" w14:textId="137253F9" w:rsidR="007B42DA" w:rsidRPr="00B53264" w:rsidRDefault="007B42DA" w:rsidP="007B42DA">
      <w:pPr>
        <w:pStyle w:val="Akapitzlist"/>
        <w:numPr>
          <w:ilvl w:val="1"/>
          <w:numId w:val="24"/>
        </w:numPr>
        <w:tabs>
          <w:tab w:val="left" w:pos="9180"/>
        </w:tabs>
        <w:ind w:left="2127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warunków prowadzenia robót podanych w </w:t>
      </w:r>
      <w:r w:rsidR="004F0356">
        <w:rPr>
          <w:rFonts w:ascii="Open Sans" w:hAnsi="Open Sans" w:cs="Open Sans"/>
          <w:bCs/>
          <w:iCs/>
          <w:lang w:eastAsia="x-none"/>
        </w:rPr>
        <w:t>OPZ</w:t>
      </w:r>
    </w:p>
    <w:p w14:paraId="40BFFBF1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center" w:pos="900"/>
          <w:tab w:val="right" w:pos="9720"/>
        </w:tabs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color w:val="000000"/>
          <w:lang w:val="x-none" w:eastAsia="x-none"/>
        </w:rPr>
        <w:t>Wykonawca zobowiązany jest do przestrzegania obowiązujących i podanych norm w dokumentacji projektowej oraz przepisów i rozporządzeń dotyczących wykonywanych robót.</w:t>
      </w:r>
    </w:p>
    <w:p w14:paraId="20311DA0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center" w:pos="900"/>
          <w:tab w:val="right" w:pos="9720"/>
        </w:tabs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</w:rPr>
        <w:t xml:space="preserve">Parametry techniczne materiałów i wyrobów użytych do wykonania zamówienia oraz urządzeń nie mogą być niższe od przyjętych przykładowo w dokumentacji projektowej. </w:t>
      </w:r>
    </w:p>
    <w:p w14:paraId="174A4B22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center" w:pos="900"/>
          <w:tab w:val="right" w:pos="9720"/>
        </w:tabs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color w:val="000000"/>
          <w:lang w:val="x-none" w:eastAsia="x-none"/>
        </w:rPr>
        <w:t>Materiały i wyroby użyte do wykonania przedmiotu zamówienia winny spełniać wymogi:</w:t>
      </w:r>
    </w:p>
    <w:p w14:paraId="1831202F" w14:textId="77777777" w:rsidR="007B42DA" w:rsidRPr="00BE293A" w:rsidRDefault="007B42DA" w:rsidP="007B42D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ind w:left="1985" w:hanging="284"/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</w:rPr>
        <w:t>Deklaracji właściwości użytkowych zgodnie z Rozporządzeniem Parlamentu Europejskiego i Rady UE Nr 305/2011 z dnia 09.03.2011 r.</w:t>
      </w:r>
    </w:p>
    <w:p w14:paraId="2FAC73D5" w14:textId="3D4C154A" w:rsidR="007B42DA" w:rsidRPr="00BE293A" w:rsidRDefault="007B42DA" w:rsidP="007B42D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ind w:left="1985" w:hanging="284"/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</w:rPr>
        <w:t>Ustawie- Prawo budowlane (</w:t>
      </w:r>
      <w:proofErr w:type="spellStart"/>
      <w:r w:rsidRPr="00A93A04">
        <w:rPr>
          <w:rFonts w:ascii="Open Sans" w:hAnsi="Open Sans" w:cs="Open Sans"/>
          <w:color w:val="000000"/>
          <w:lang w:val="x-none" w:eastAsia="x-none"/>
        </w:rPr>
        <w:t>t.j</w:t>
      </w:r>
      <w:proofErr w:type="spellEnd"/>
      <w:r w:rsidRPr="00A93A04">
        <w:rPr>
          <w:rFonts w:ascii="Open Sans" w:hAnsi="Open Sans" w:cs="Open Sans"/>
          <w:color w:val="000000"/>
          <w:lang w:val="x-none" w:eastAsia="x-none"/>
        </w:rPr>
        <w:t>. Dz. U. z 20</w:t>
      </w:r>
      <w:r w:rsidR="00321434">
        <w:rPr>
          <w:rFonts w:ascii="Open Sans" w:hAnsi="Open Sans" w:cs="Open Sans"/>
          <w:color w:val="000000"/>
          <w:lang w:eastAsia="x-none"/>
        </w:rPr>
        <w:t>20</w:t>
      </w:r>
      <w:r w:rsidRPr="00A93A04">
        <w:rPr>
          <w:rFonts w:ascii="Open Sans" w:hAnsi="Open Sans" w:cs="Open Sans"/>
          <w:color w:val="000000"/>
          <w:lang w:val="x-none" w:eastAsia="x-none"/>
        </w:rPr>
        <w:t xml:space="preserve"> r. poz.</w:t>
      </w:r>
      <w:r w:rsidR="000C785C">
        <w:rPr>
          <w:rFonts w:ascii="Open Sans" w:hAnsi="Open Sans" w:cs="Open Sans"/>
          <w:color w:val="000000"/>
          <w:lang w:eastAsia="x-none"/>
        </w:rPr>
        <w:t xml:space="preserve"> 13</w:t>
      </w:r>
      <w:r w:rsidR="00321434">
        <w:rPr>
          <w:rFonts w:ascii="Open Sans" w:hAnsi="Open Sans" w:cs="Open Sans"/>
          <w:color w:val="000000"/>
          <w:lang w:eastAsia="x-none"/>
        </w:rPr>
        <w:t>33</w:t>
      </w:r>
      <w:r w:rsidRPr="00BE293A">
        <w:rPr>
          <w:rFonts w:ascii="Open Sans" w:hAnsi="Open Sans" w:cs="Open Sans"/>
        </w:rPr>
        <w:t>),</w:t>
      </w:r>
    </w:p>
    <w:p w14:paraId="05E4742B" w14:textId="77777777" w:rsidR="007B42DA" w:rsidRPr="00BE293A" w:rsidRDefault="007B42DA" w:rsidP="007B42D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ind w:left="1985" w:hanging="284"/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  <w:lang w:val="x-none" w:eastAsia="x-none"/>
        </w:rPr>
        <w:t xml:space="preserve">Rozporządzenie Ministra Infrastruktury z dnia 11 sierpnia 2004 r. w sprawie sposobów deklarowania zgodności wyrobów budowlanych oraz sposobu znakowania ich znakiem budowlanym </w:t>
      </w:r>
      <w:r w:rsidRPr="00BE293A">
        <w:rPr>
          <w:rFonts w:ascii="Open Sans" w:hAnsi="Open Sans" w:cs="Open Sans"/>
          <w:bCs/>
          <w:iCs/>
          <w:color w:val="000000"/>
          <w:lang w:val="x-none" w:eastAsia="x-none"/>
        </w:rPr>
        <w:t>(Dz. U. z 2004r. nr 198 poz. 2041 z późniejszymi zmianami),</w:t>
      </w:r>
    </w:p>
    <w:p w14:paraId="28495B88" w14:textId="3DCEE785" w:rsidR="007B42DA" w:rsidRPr="00BE293A" w:rsidRDefault="007B42DA" w:rsidP="007B42DA">
      <w:pPr>
        <w:pStyle w:val="Akapitzlist"/>
        <w:numPr>
          <w:ilvl w:val="1"/>
          <w:numId w:val="25"/>
        </w:numPr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</w:rPr>
        <w:t xml:space="preserve">W terminie 14 dni od daty zawarcia umowy wykonawca zobowiązany jest do przedłożenia Zamawiającemu zaakceptowanego przez inspektora nadzoru </w:t>
      </w:r>
      <w:r w:rsidRPr="00BE293A">
        <w:rPr>
          <w:rFonts w:ascii="Open Sans" w:hAnsi="Open Sans" w:cs="Open Sans"/>
        </w:rPr>
        <w:lastRenderedPageBreak/>
        <w:t xml:space="preserve">harmonogramu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środowisku; W harmonogramie Wykonawca powinien uwzględnić czas  uzyskania przez Wykonawcę   decyzji, uzgodnień i wszelkich dokumentów wynikających z warunków prowadzenia robót, niezbędnych dla wykonania przedmiotu zamówienia i zapewniających wykonanie przedmiotu zamówienia w terminie umownym. </w:t>
      </w:r>
    </w:p>
    <w:p w14:paraId="214935F1" w14:textId="77777777" w:rsidR="007B42DA" w:rsidRPr="000019F9" w:rsidRDefault="007B42DA" w:rsidP="007B42DA">
      <w:pPr>
        <w:numPr>
          <w:ilvl w:val="1"/>
          <w:numId w:val="25"/>
        </w:numPr>
        <w:contextualSpacing/>
        <w:jc w:val="both"/>
        <w:rPr>
          <w:rFonts w:ascii="Open Sans" w:hAnsi="Open Sans" w:cs="Open Sans"/>
        </w:rPr>
      </w:pPr>
      <w:r w:rsidRPr="000019F9">
        <w:rPr>
          <w:rFonts w:ascii="Open Sans" w:hAnsi="Open Sans" w:cs="Open Sans"/>
        </w:rPr>
        <w:t xml:space="preserve">Do obowiązków Wykonawcy należy opracowanie i przedstawienie do zaakceptowania przez Inspektora nadzoru programu zapewnienia jakości (PZJ) w terminie 10 dni od daty zawarcia umowy, w którym przedstawi on zamierzony sposób wykonania robót, możliwości techniczne, kadrowe i organizacyjne gwarantujące wykonanie robót zgodnie z dokumentacją projektową, </w:t>
      </w:r>
      <w:proofErr w:type="spellStart"/>
      <w:r w:rsidRPr="000019F9">
        <w:rPr>
          <w:rFonts w:ascii="Open Sans" w:hAnsi="Open Sans" w:cs="Open Sans"/>
        </w:rPr>
        <w:t>STWOiRB</w:t>
      </w:r>
      <w:proofErr w:type="spellEnd"/>
      <w:r w:rsidRPr="000019F9">
        <w:rPr>
          <w:rFonts w:ascii="Open Sans" w:hAnsi="Open Sans" w:cs="Open Sans"/>
        </w:rPr>
        <w:t>.</w:t>
      </w:r>
    </w:p>
    <w:p w14:paraId="10A7279C" w14:textId="77777777" w:rsidR="007B42DA" w:rsidRPr="000019F9" w:rsidRDefault="007B42DA" w:rsidP="007B42DA">
      <w:pPr>
        <w:widowControl/>
        <w:numPr>
          <w:ilvl w:val="1"/>
          <w:numId w:val="25"/>
        </w:numPr>
        <w:autoSpaceDE/>
        <w:autoSpaceDN/>
        <w:adjustRightInd/>
        <w:jc w:val="both"/>
        <w:rPr>
          <w:rFonts w:ascii="Open Sans" w:hAnsi="Open Sans" w:cs="Open Sans"/>
          <w:bCs/>
          <w:iCs/>
        </w:rPr>
      </w:pPr>
      <w:r w:rsidRPr="000019F9">
        <w:rPr>
          <w:rFonts w:ascii="Open Sans" w:hAnsi="Open Sans" w:cs="Open Sans"/>
          <w:bCs/>
          <w:iCs/>
        </w:rPr>
        <w:t xml:space="preserve">Przed użyciem i wbudowaniem wyrobów i materiałów budowlanych Wykonawca przedstawi atesty lub świadectwa (np. Instytutu Techniki Budowlanej) oraz deklarację zgodności dopuszczające ich stosowanie w celu uzyskania akceptacji przez Zamawiającego. </w:t>
      </w:r>
    </w:p>
    <w:p w14:paraId="77A742F7" w14:textId="77777777" w:rsidR="007B42DA" w:rsidRPr="000019F9" w:rsidRDefault="007B42DA" w:rsidP="007B42DA">
      <w:pPr>
        <w:widowControl/>
        <w:numPr>
          <w:ilvl w:val="1"/>
          <w:numId w:val="25"/>
        </w:numPr>
        <w:autoSpaceDE/>
        <w:autoSpaceDN/>
        <w:adjustRightInd/>
        <w:jc w:val="both"/>
        <w:rPr>
          <w:rFonts w:ascii="Open Sans" w:hAnsi="Open Sans" w:cs="Open Sans"/>
          <w:bCs/>
          <w:iCs/>
        </w:rPr>
      </w:pPr>
      <w:r w:rsidRPr="000019F9">
        <w:rPr>
          <w:rFonts w:ascii="Open Sans" w:hAnsi="Open Sans" w:cs="Open Sans"/>
          <w:bCs/>
          <w:iCs/>
        </w:rPr>
        <w:t>Wykonawca jest zobowiązany uzyskać akceptację Zamawiającego dla wszystkich wbudowywanych elementów.</w:t>
      </w:r>
    </w:p>
    <w:p w14:paraId="66C0FFE1" w14:textId="77777777" w:rsidR="007B42DA" w:rsidRPr="000019F9" w:rsidRDefault="007B42DA" w:rsidP="007B42DA">
      <w:pPr>
        <w:widowControl/>
        <w:numPr>
          <w:ilvl w:val="1"/>
          <w:numId w:val="25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0019F9">
        <w:rPr>
          <w:rFonts w:ascii="Open Sans" w:hAnsi="Open Sans" w:cs="Open Sans"/>
          <w:bCs/>
          <w:iCs/>
        </w:rPr>
        <w:t xml:space="preserve">Wykonawca zapewni dla zrealizowania robót udział kierownika budowy i kierowników branżowych robót z uprawnieniami budowlanymi. </w:t>
      </w:r>
    </w:p>
    <w:p w14:paraId="15254836" w14:textId="77777777" w:rsidR="007B42DA" w:rsidRPr="00E91770" w:rsidRDefault="007B42DA" w:rsidP="007B42DA"/>
    <w:p w14:paraId="78C03432" w14:textId="7C13ED84" w:rsidR="007B42DA" w:rsidRDefault="007B42DA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238BD339" w14:textId="4632E555" w:rsidR="005D76E8" w:rsidRDefault="005D76E8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2994CD7D" w14:textId="4C9C058F" w:rsidR="005D76E8" w:rsidRDefault="005D76E8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188E0DED" w14:textId="1CB901CF" w:rsidR="005D76E8" w:rsidRDefault="005D76E8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00872B55" w14:textId="2094D10A" w:rsidR="005D76E8" w:rsidRPr="007021BB" w:rsidRDefault="00D77E82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  <w:snapToGrid w:val="0"/>
          <w:lang w:eastAsia="en-US"/>
        </w:rPr>
      </w:pPr>
      <w:r w:rsidRPr="007021BB">
        <w:rPr>
          <w:rFonts w:ascii="Open Sans" w:hAnsi="Open Sans" w:cs="Open Sans"/>
          <w:bCs/>
          <w:snapToGrid w:val="0"/>
          <w:lang w:eastAsia="en-US"/>
        </w:rPr>
        <w:t>Załącznik :</w:t>
      </w:r>
    </w:p>
    <w:p w14:paraId="082441FB" w14:textId="1DC7D256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  <w:r w:rsidRPr="007021BB">
        <w:rPr>
          <w:rFonts w:ascii="Open Sans" w:hAnsi="Open Sans" w:cs="Open Sans"/>
          <w:bCs/>
          <w:snapToGrid w:val="0"/>
          <w:lang w:eastAsia="en-US"/>
        </w:rPr>
        <w:t xml:space="preserve">- </w:t>
      </w:r>
      <w:r w:rsidRPr="007021BB">
        <w:rPr>
          <w:rFonts w:ascii="Open Sans" w:hAnsi="Open Sans" w:cs="Open Sans"/>
          <w:bCs/>
        </w:rPr>
        <w:t>szkic lokalizacji zamówienia</w:t>
      </w:r>
      <w:r w:rsidR="009B3BD3">
        <w:rPr>
          <w:rFonts w:ascii="Open Sans" w:hAnsi="Open Sans" w:cs="Open Sans"/>
          <w:bCs/>
        </w:rPr>
        <w:t xml:space="preserve"> </w:t>
      </w:r>
    </w:p>
    <w:p w14:paraId="3F0F0640" w14:textId="3E6F9DAA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5B00697C" w14:textId="39DB9503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37F05B33" w14:textId="1AE77578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3C922A13" w14:textId="6870A93E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Opracował :</w:t>
      </w:r>
    </w:p>
    <w:p w14:paraId="45199F8B" w14:textId="030A602E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40187F88" w14:textId="4C5CA0B4" w:rsidR="007021BB" w:rsidRP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  <w:snapToGrid w:val="0"/>
          <w:lang w:eastAsia="en-US"/>
        </w:rPr>
      </w:pPr>
    </w:p>
    <w:sectPr w:rsidR="007021BB" w:rsidRPr="007021BB" w:rsidSect="00A263D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69E0A" w14:textId="77777777" w:rsidR="002C5224" w:rsidRDefault="002C5224">
      <w:r>
        <w:separator/>
      </w:r>
    </w:p>
  </w:endnote>
  <w:endnote w:type="continuationSeparator" w:id="0">
    <w:p w14:paraId="175EF552" w14:textId="77777777" w:rsidR="002C5224" w:rsidRDefault="002C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50725" w14:textId="77777777" w:rsidR="00973263" w:rsidRDefault="0097326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B00093C" w14:textId="77777777" w:rsidR="00973263" w:rsidRDefault="0097326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17602975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0C7D1B00" w14:textId="0A6BE485" w:rsidR="00973263" w:rsidRPr="002508A2" w:rsidRDefault="00973263">
        <w:pPr>
          <w:pStyle w:val="Stopka"/>
          <w:jc w:val="right"/>
          <w:rPr>
            <w:rFonts w:ascii="Trebuchet MS" w:hAnsi="Trebuchet MS"/>
          </w:rPr>
        </w:pPr>
        <w:r w:rsidRPr="002508A2">
          <w:rPr>
            <w:rFonts w:ascii="Trebuchet MS" w:hAnsi="Trebuchet MS"/>
          </w:rPr>
          <w:fldChar w:fldCharType="begin"/>
        </w:r>
        <w:r w:rsidRPr="002508A2">
          <w:rPr>
            <w:rFonts w:ascii="Trebuchet MS" w:hAnsi="Trebuchet MS"/>
          </w:rPr>
          <w:instrText>PAGE   \* MERGEFORMAT</w:instrText>
        </w:r>
        <w:r w:rsidRPr="002508A2">
          <w:rPr>
            <w:rFonts w:ascii="Trebuchet MS" w:hAnsi="Trebuchet MS"/>
          </w:rPr>
          <w:fldChar w:fldCharType="separate"/>
        </w:r>
        <w:r w:rsidR="00C15267">
          <w:rPr>
            <w:rFonts w:ascii="Trebuchet MS" w:hAnsi="Trebuchet MS"/>
            <w:noProof/>
          </w:rPr>
          <w:t>11</w:t>
        </w:r>
        <w:r w:rsidRPr="002508A2">
          <w:rPr>
            <w:rFonts w:ascii="Trebuchet MS" w:hAnsi="Trebuchet MS"/>
          </w:rPr>
          <w:fldChar w:fldCharType="end"/>
        </w:r>
      </w:p>
    </w:sdtContent>
  </w:sdt>
  <w:p w14:paraId="36818087" w14:textId="77777777" w:rsidR="00973263" w:rsidRPr="002508A2" w:rsidRDefault="00973263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4F81" w14:textId="77777777" w:rsidR="00973263" w:rsidRDefault="00973263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0171F2B7" w14:textId="77777777" w:rsidR="00973263" w:rsidRPr="00F36FEF" w:rsidRDefault="00973263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0B790AB6" w14:textId="77777777" w:rsidR="00973263" w:rsidRDefault="00973263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3D9C8C62" w14:textId="77777777" w:rsidR="00973263" w:rsidRDefault="00973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43E22" w14:textId="77777777" w:rsidR="002C5224" w:rsidRDefault="002C5224">
      <w:r>
        <w:separator/>
      </w:r>
    </w:p>
  </w:footnote>
  <w:footnote w:type="continuationSeparator" w:id="0">
    <w:p w14:paraId="44B989AE" w14:textId="77777777" w:rsidR="002C5224" w:rsidRDefault="002C5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EE820" w14:textId="77777777" w:rsidR="00973263" w:rsidRDefault="0097326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BDBBAF6" w14:textId="77777777" w:rsidR="00973263" w:rsidRDefault="0097326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E6A81" w14:textId="58BFF903" w:rsidR="000C785C" w:rsidRDefault="000C785C">
    <w:pPr>
      <w:pStyle w:val="Nagwek"/>
    </w:pPr>
    <w:r>
      <w:t>I/PNE</w:t>
    </w:r>
    <w:r w:rsidR="00AC3B57">
      <w:t>/</w:t>
    </w:r>
    <w:r w:rsidRPr="00A85A65">
      <w:rPr>
        <w:color w:val="000000" w:themeColor="text1"/>
      </w:rPr>
      <w:t>20</w:t>
    </w:r>
    <w:r w:rsidR="00AC3CF3" w:rsidRPr="00A85A65">
      <w:rPr>
        <w:color w:val="000000" w:themeColor="text1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177CB5"/>
    <w:multiLevelType w:val="hybridMultilevel"/>
    <w:tmpl w:val="16E0E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3C3872"/>
    <w:multiLevelType w:val="hybridMultilevel"/>
    <w:tmpl w:val="A6D6F262"/>
    <w:lvl w:ilvl="0" w:tplc="30BCE57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378360E"/>
    <w:multiLevelType w:val="hybridMultilevel"/>
    <w:tmpl w:val="E28A5F9A"/>
    <w:lvl w:ilvl="0" w:tplc="7488026C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0C5B2CF9"/>
    <w:multiLevelType w:val="multilevel"/>
    <w:tmpl w:val="E0D25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0F6137F9"/>
    <w:multiLevelType w:val="hybridMultilevel"/>
    <w:tmpl w:val="BD3A0410"/>
    <w:lvl w:ilvl="0" w:tplc="30BCE576">
      <w:start w:val="1"/>
      <w:numFmt w:val="bullet"/>
      <w:lvlText w:val="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6" w15:restartNumberingAfterBreak="0">
    <w:nsid w:val="11082334"/>
    <w:multiLevelType w:val="multilevel"/>
    <w:tmpl w:val="B518E3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13" w:hanging="720"/>
      </w:pPr>
      <w:rPr>
        <w:rFonts w:ascii="Open Sans" w:eastAsia="Times New Roman" w:hAnsi="Open Sans" w:cs="Open Sans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7" w15:restartNumberingAfterBreak="0">
    <w:nsid w:val="19AB6AC9"/>
    <w:multiLevelType w:val="hybridMultilevel"/>
    <w:tmpl w:val="D91CAE74"/>
    <w:lvl w:ilvl="0" w:tplc="30BCE5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A461F43"/>
    <w:multiLevelType w:val="hybridMultilevel"/>
    <w:tmpl w:val="9D044B9A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DAA0A6EE">
      <w:start w:val="1"/>
      <w:numFmt w:val="lowerLetter"/>
      <w:lvlText w:val="%2)"/>
      <w:lvlJc w:val="left"/>
      <w:pPr>
        <w:ind w:left="2858" w:hanging="360"/>
      </w:pPr>
      <w:rPr>
        <w:color w:val="auto"/>
      </w:rPr>
    </w:lvl>
    <w:lvl w:ilvl="2" w:tplc="66A8A56A">
      <w:start w:val="7"/>
      <w:numFmt w:val="decimal"/>
      <w:lvlText w:val="%3."/>
      <w:lvlJc w:val="left"/>
      <w:pPr>
        <w:ind w:left="37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62939EB"/>
    <w:multiLevelType w:val="hybridMultilevel"/>
    <w:tmpl w:val="813A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26A71801"/>
    <w:multiLevelType w:val="hybridMultilevel"/>
    <w:tmpl w:val="97B464FC"/>
    <w:lvl w:ilvl="0" w:tplc="77126E9C">
      <w:start w:val="1"/>
      <w:numFmt w:val="lowerLetter"/>
      <w:lvlText w:val="%1)"/>
      <w:lvlJc w:val="left"/>
      <w:pPr>
        <w:ind w:left="2138" w:hanging="360"/>
      </w:pPr>
      <w:rPr>
        <w:rFonts w:ascii="Open Sans" w:eastAsia="Times New Roman" w:hAnsi="Open Sans" w:cs="Open Sans"/>
      </w:rPr>
    </w:lvl>
    <w:lvl w:ilvl="1" w:tplc="8970F976">
      <w:start w:val="1"/>
      <w:numFmt w:val="decimal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9137031"/>
    <w:multiLevelType w:val="hybridMultilevel"/>
    <w:tmpl w:val="194A7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4AC0BE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64EA7"/>
    <w:multiLevelType w:val="multilevel"/>
    <w:tmpl w:val="73EE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646"/>
      </w:pPr>
      <w:rPr>
        <w:rFonts w:ascii="Open Sans" w:eastAsia="Times New Roman" w:hAnsi="Open Sans" w:cs="Open Sans" w:hint="default"/>
      </w:rPr>
    </w:lvl>
    <w:lvl w:ilvl="2">
      <w:start w:val="1"/>
      <w:numFmt w:val="decimal"/>
      <w:lvlText w:val="%1.%2.%3."/>
      <w:lvlJc w:val="right"/>
      <w:pPr>
        <w:tabs>
          <w:tab w:val="num" w:pos="2160"/>
        </w:tabs>
        <w:ind w:left="2160" w:hanging="180"/>
      </w:pPr>
      <w:rPr>
        <w:rFonts w:ascii="Open Sans" w:eastAsia="Times New Roman" w:hAnsi="Open Sans" w:cs="Open San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2CB7241D"/>
    <w:multiLevelType w:val="hybridMultilevel"/>
    <w:tmpl w:val="E9D2E218"/>
    <w:lvl w:ilvl="0" w:tplc="EFF635C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A6747EC"/>
    <w:multiLevelType w:val="hybridMultilevel"/>
    <w:tmpl w:val="703C1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DB3124"/>
    <w:multiLevelType w:val="multilevel"/>
    <w:tmpl w:val="BEA434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C607694"/>
    <w:multiLevelType w:val="multilevel"/>
    <w:tmpl w:val="797042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E1D0CE1"/>
    <w:multiLevelType w:val="hybridMultilevel"/>
    <w:tmpl w:val="24CAE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4F6A1E"/>
    <w:multiLevelType w:val="multilevel"/>
    <w:tmpl w:val="61708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B5150E"/>
    <w:multiLevelType w:val="hybridMultilevel"/>
    <w:tmpl w:val="76FC09C2"/>
    <w:lvl w:ilvl="0" w:tplc="30BCE5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020932"/>
    <w:multiLevelType w:val="hybridMultilevel"/>
    <w:tmpl w:val="C4325492"/>
    <w:lvl w:ilvl="0" w:tplc="0415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3" w:hanging="360"/>
      </w:pPr>
      <w:rPr>
        <w:rFonts w:ascii="Wingdings" w:hAnsi="Wingdings" w:hint="default"/>
      </w:rPr>
    </w:lvl>
  </w:abstractNum>
  <w:abstractNum w:abstractNumId="32" w15:restartNumberingAfterBreak="0">
    <w:nsid w:val="48D97FD7"/>
    <w:multiLevelType w:val="hybridMultilevel"/>
    <w:tmpl w:val="27C4F9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BC20C9B"/>
    <w:multiLevelType w:val="hybridMultilevel"/>
    <w:tmpl w:val="9AA6691A"/>
    <w:lvl w:ilvl="0" w:tplc="7488026C">
      <w:start w:val="4"/>
      <w:numFmt w:val="bullet"/>
      <w:lvlText w:val="-"/>
      <w:lvlJc w:val="left"/>
      <w:pPr>
        <w:tabs>
          <w:tab w:val="num" w:pos="6624"/>
        </w:tabs>
        <w:ind w:left="6624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7344"/>
        </w:tabs>
        <w:ind w:left="73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064"/>
        </w:tabs>
        <w:ind w:left="8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784"/>
        </w:tabs>
        <w:ind w:left="8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504"/>
        </w:tabs>
        <w:ind w:left="95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224"/>
        </w:tabs>
        <w:ind w:left="10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0944"/>
        </w:tabs>
        <w:ind w:left="10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664"/>
        </w:tabs>
        <w:ind w:left="116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384"/>
        </w:tabs>
        <w:ind w:left="12384" w:hanging="360"/>
      </w:pPr>
      <w:rPr>
        <w:rFonts w:ascii="Wingdings" w:hAnsi="Wingdings" w:hint="default"/>
      </w:rPr>
    </w:lvl>
  </w:abstractNum>
  <w:abstractNum w:abstractNumId="34" w15:restartNumberingAfterBreak="0">
    <w:nsid w:val="536D4D36"/>
    <w:multiLevelType w:val="hybridMultilevel"/>
    <w:tmpl w:val="E25A1A3A"/>
    <w:lvl w:ilvl="0" w:tplc="7B9C71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281689"/>
    <w:multiLevelType w:val="multilevel"/>
    <w:tmpl w:val="8264AA7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6F945AC"/>
    <w:multiLevelType w:val="hybridMultilevel"/>
    <w:tmpl w:val="B64C1A92"/>
    <w:lvl w:ilvl="0" w:tplc="30BCE57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71979CA"/>
    <w:multiLevelType w:val="hybridMultilevel"/>
    <w:tmpl w:val="5F06CC54"/>
    <w:lvl w:ilvl="0" w:tplc="6ABAE2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72E0CBB"/>
    <w:multiLevelType w:val="hybridMultilevel"/>
    <w:tmpl w:val="49FEE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820E6"/>
    <w:multiLevelType w:val="multilevel"/>
    <w:tmpl w:val="61708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D14852"/>
    <w:multiLevelType w:val="hybridMultilevel"/>
    <w:tmpl w:val="3240258A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76072D26"/>
    <w:multiLevelType w:val="hybridMultilevel"/>
    <w:tmpl w:val="3C1682EE"/>
    <w:lvl w:ilvl="0" w:tplc="30BCE57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6E502E6"/>
    <w:multiLevelType w:val="hybridMultilevel"/>
    <w:tmpl w:val="C7D834E0"/>
    <w:lvl w:ilvl="0" w:tplc="04150017">
      <w:start w:val="1"/>
      <w:numFmt w:val="lowerLetter"/>
      <w:lvlText w:val="%1)"/>
      <w:lvlJc w:val="left"/>
      <w:pPr>
        <w:ind w:left="1973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3" w15:restartNumberingAfterBreak="0">
    <w:nsid w:val="77827C1D"/>
    <w:multiLevelType w:val="multilevel"/>
    <w:tmpl w:val="50320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925489A"/>
    <w:multiLevelType w:val="multilevel"/>
    <w:tmpl w:val="DBE2F2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9"/>
  </w:num>
  <w:num w:numId="2">
    <w:abstractNumId w:val="45"/>
  </w:num>
  <w:num w:numId="3">
    <w:abstractNumId w:val="14"/>
  </w:num>
  <w:num w:numId="4">
    <w:abstractNumId w:val="28"/>
  </w:num>
  <w:num w:numId="5">
    <w:abstractNumId w:val="22"/>
  </w:num>
  <w:num w:numId="6">
    <w:abstractNumId w:val="16"/>
  </w:num>
  <w:num w:numId="7">
    <w:abstractNumId w:val="42"/>
  </w:num>
  <w:num w:numId="8">
    <w:abstractNumId w:val="36"/>
  </w:num>
  <w:num w:numId="9">
    <w:abstractNumId w:val="41"/>
  </w:num>
  <w:num w:numId="10">
    <w:abstractNumId w:val="12"/>
  </w:num>
  <w:num w:numId="11">
    <w:abstractNumId w:val="40"/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3"/>
  </w:num>
  <w:num w:numId="23">
    <w:abstractNumId w:val="34"/>
  </w:num>
  <w:num w:numId="24">
    <w:abstractNumId w:val="18"/>
  </w:num>
  <w:num w:numId="25">
    <w:abstractNumId w:val="44"/>
  </w:num>
  <w:num w:numId="26">
    <w:abstractNumId w:val="32"/>
  </w:num>
  <w:num w:numId="27">
    <w:abstractNumId w:val="29"/>
  </w:num>
  <w:num w:numId="28">
    <w:abstractNumId w:val="38"/>
  </w:num>
  <w:num w:numId="29">
    <w:abstractNumId w:val="31"/>
  </w:num>
  <w:num w:numId="30">
    <w:abstractNumId w:val="11"/>
  </w:num>
  <w:num w:numId="31">
    <w:abstractNumId w:val="39"/>
  </w:num>
  <w:num w:numId="32">
    <w:abstractNumId w:val="21"/>
  </w:num>
  <w:num w:numId="33">
    <w:abstractNumId w:val="26"/>
  </w:num>
  <w:num w:numId="34">
    <w:abstractNumId w:val="27"/>
  </w:num>
  <w:num w:numId="35">
    <w:abstractNumId w:val="35"/>
  </w:num>
  <w:num w:numId="36">
    <w:abstractNumId w:val="4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08B"/>
    <w:rsid w:val="0000106B"/>
    <w:rsid w:val="0000140F"/>
    <w:rsid w:val="000017F9"/>
    <w:rsid w:val="000019F9"/>
    <w:rsid w:val="00001A8F"/>
    <w:rsid w:val="00001C7B"/>
    <w:rsid w:val="00001E5F"/>
    <w:rsid w:val="00001EE6"/>
    <w:rsid w:val="00001F09"/>
    <w:rsid w:val="000023BF"/>
    <w:rsid w:val="000024A6"/>
    <w:rsid w:val="000025C6"/>
    <w:rsid w:val="000025CC"/>
    <w:rsid w:val="0000282E"/>
    <w:rsid w:val="00002C7F"/>
    <w:rsid w:val="00002D5A"/>
    <w:rsid w:val="000030E7"/>
    <w:rsid w:val="00003229"/>
    <w:rsid w:val="00003AA6"/>
    <w:rsid w:val="00003D01"/>
    <w:rsid w:val="00003EBA"/>
    <w:rsid w:val="000041A3"/>
    <w:rsid w:val="0000491A"/>
    <w:rsid w:val="00004996"/>
    <w:rsid w:val="000049D9"/>
    <w:rsid w:val="00004BA5"/>
    <w:rsid w:val="00005AF6"/>
    <w:rsid w:val="00005C35"/>
    <w:rsid w:val="00005D81"/>
    <w:rsid w:val="00005DAA"/>
    <w:rsid w:val="00005DD7"/>
    <w:rsid w:val="000060D2"/>
    <w:rsid w:val="00006622"/>
    <w:rsid w:val="000066A8"/>
    <w:rsid w:val="00006740"/>
    <w:rsid w:val="000068FA"/>
    <w:rsid w:val="000077F4"/>
    <w:rsid w:val="000079B0"/>
    <w:rsid w:val="00007C66"/>
    <w:rsid w:val="00007DC5"/>
    <w:rsid w:val="000105A1"/>
    <w:rsid w:val="0001087B"/>
    <w:rsid w:val="00010C26"/>
    <w:rsid w:val="00011BBC"/>
    <w:rsid w:val="000123B4"/>
    <w:rsid w:val="000123D1"/>
    <w:rsid w:val="0001249C"/>
    <w:rsid w:val="0001289E"/>
    <w:rsid w:val="00013606"/>
    <w:rsid w:val="00013833"/>
    <w:rsid w:val="000138C9"/>
    <w:rsid w:val="00014017"/>
    <w:rsid w:val="000141A5"/>
    <w:rsid w:val="0001423A"/>
    <w:rsid w:val="00014268"/>
    <w:rsid w:val="00014708"/>
    <w:rsid w:val="00014977"/>
    <w:rsid w:val="00014CE9"/>
    <w:rsid w:val="00014D64"/>
    <w:rsid w:val="00015079"/>
    <w:rsid w:val="00015A41"/>
    <w:rsid w:val="00015D9D"/>
    <w:rsid w:val="00015F10"/>
    <w:rsid w:val="00016044"/>
    <w:rsid w:val="00016256"/>
    <w:rsid w:val="0001688D"/>
    <w:rsid w:val="00016D01"/>
    <w:rsid w:val="00016FB5"/>
    <w:rsid w:val="000172F1"/>
    <w:rsid w:val="0001781A"/>
    <w:rsid w:val="0001792A"/>
    <w:rsid w:val="00017A6E"/>
    <w:rsid w:val="00017DC7"/>
    <w:rsid w:val="00017F12"/>
    <w:rsid w:val="00020536"/>
    <w:rsid w:val="0002091C"/>
    <w:rsid w:val="00021847"/>
    <w:rsid w:val="0002201D"/>
    <w:rsid w:val="000224AF"/>
    <w:rsid w:val="000224B2"/>
    <w:rsid w:val="000231F7"/>
    <w:rsid w:val="00023A53"/>
    <w:rsid w:val="00023D19"/>
    <w:rsid w:val="00023DDD"/>
    <w:rsid w:val="00024111"/>
    <w:rsid w:val="000243C2"/>
    <w:rsid w:val="00024540"/>
    <w:rsid w:val="000246CC"/>
    <w:rsid w:val="00025024"/>
    <w:rsid w:val="00025101"/>
    <w:rsid w:val="000259FE"/>
    <w:rsid w:val="00025AF7"/>
    <w:rsid w:val="00026638"/>
    <w:rsid w:val="00026656"/>
    <w:rsid w:val="00026A64"/>
    <w:rsid w:val="00026E76"/>
    <w:rsid w:val="00026F24"/>
    <w:rsid w:val="0002724A"/>
    <w:rsid w:val="0002742F"/>
    <w:rsid w:val="000279C7"/>
    <w:rsid w:val="00027ABB"/>
    <w:rsid w:val="00027E5D"/>
    <w:rsid w:val="00027EC5"/>
    <w:rsid w:val="000303ED"/>
    <w:rsid w:val="000304C9"/>
    <w:rsid w:val="00030B93"/>
    <w:rsid w:val="00031516"/>
    <w:rsid w:val="00031AD5"/>
    <w:rsid w:val="00031D41"/>
    <w:rsid w:val="00031F48"/>
    <w:rsid w:val="000323AF"/>
    <w:rsid w:val="00032507"/>
    <w:rsid w:val="000329A5"/>
    <w:rsid w:val="000329CE"/>
    <w:rsid w:val="00032E21"/>
    <w:rsid w:val="00033179"/>
    <w:rsid w:val="000334BA"/>
    <w:rsid w:val="000335F3"/>
    <w:rsid w:val="000340F8"/>
    <w:rsid w:val="0003463D"/>
    <w:rsid w:val="00034FF8"/>
    <w:rsid w:val="00035395"/>
    <w:rsid w:val="000355A8"/>
    <w:rsid w:val="000355B9"/>
    <w:rsid w:val="0003579C"/>
    <w:rsid w:val="000359E4"/>
    <w:rsid w:val="00036855"/>
    <w:rsid w:val="00036C92"/>
    <w:rsid w:val="00037364"/>
    <w:rsid w:val="00037426"/>
    <w:rsid w:val="000374CB"/>
    <w:rsid w:val="00037D5D"/>
    <w:rsid w:val="00037EDA"/>
    <w:rsid w:val="000402F9"/>
    <w:rsid w:val="000407ED"/>
    <w:rsid w:val="000407F0"/>
    <w:rsid w:val="00041299"/>
    <w:rsid w:val="000413A6"/>
    <w:rsid w:val="0004157A"/>
    <w:rsid w:val="000415B2"/>
    <w:rsid w:val="00041818"/>
    <w:rsid w:val="00041A30"/>
    <w:rsid w:val="00041BCF"/>
    <w:rsid w:val="0004233E"/>
    <w:rsid w:val="00042548"/>
    <w:rsid w:val="00042662"/>
    <w:rsid w:val="00043196"/>
    <w:rsid w:val="0004339C"/>
    <w:rsid w:val="0004367D"/>
    <w:rsid w:val="00043A61"/>
    <w:rsid w:val="00043B72"/>
    <w:rsid w:val="00043BC8"/>
    <w:rsid w:val="00043DAE"/>
    <w:rsid w:val="0004439F"/>
    <w:rsid w:val="0004497E"/>
    <w:rsid w:val="00044CE3"/>
    <w:rsid w:val="00044E3E"/>
    <w:rsid w:val="00044F13"/>
    <w:rsid w:val="000453FE"/>
    <w:rsid w:val="00045424"/>
    <w:rsid w:val="00045474"/>
    <w:rsid w:val="000458C9"/>
    <w:rsid w:val="00045D23"/>
    <w:rsid w:val="00046011"/>
    <w:rsid w:val="00046789"/>
    <w:rsid w:val="000471B4"/>
    <w:rsid w:val="000471DE"/>
    <w:rsid w:val="00047334"/>
    <w:rsid w:val="00047467"/>
    <w:rsid w:val="00047A9D"/>
    <w:rsid w:val="00050868"/>
    <w:rsid w:val="00050B6A"/>
    <w:rsid w:val="00050D51"/>
    <w:rsid w:val="00050E2F"/>
    <w:rsid w:val="00050F25"/>
    <w:rsid w:val="000511DF"/>
    <w:rsid w:val="00051672"/>
    <w:rsid w:val="00051A28"/>
    <w:rsid w:val="00051C0E"/>
    <w:rsid w:val="00051D9A"/>
    <w:rsid w:val="00051E62"/>
    <w:rsid w:val="000521F5"/>
    <w:rsid w:val="00052538"/>
    <w:rsid w:val="000527CB"/>
    <w:rsid w:val="00052AC0"/>
    <w:rsid w:val="00052E92"/>
    <w:rsid w:val="00053334"/>
    <w:rsid w:val="000538D1"/>
    <w:rsid w:val="00053D7F"/>
    <w:rsid w:val="00053ECB"/>
    <w:rsid w:val="00053F60"/>
    <w:rsid w:val="0005407E"/>
    <w:rsid w:val="0005463F"/>
    <w:rsid w:val="0005465E"/>
    <w:rsid w:val="00054C75"/>
    <w:rsid w:val="00054C87"/>
    <w:rsid w:val="000552FB"/>
    <w:rsid w:val="00055802"/>
    <w:rsid w:val="00055A15"/>
    <w:rsid w:val="00055F82"/>
    <w:rsid w:val="00056BBB"/>
    <w:rsid w:val="00056ECB"/>
    <w:rsid w:val="000574A6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B42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F00"/>
    <w:rsid w:val="00064143"/>
    <w:rsid w:val="00064799"/>
    <w:rsid w:val="00064BAA"/>
    <w:rsid w:val="0006505B"/>
    <w:rsid w:val="000651A0"/>
    <w:rsid w:val="00065788"/>
    <w:rsid w:val="00065B0A"/>
    <w:rsid w:val="00065F60"/>
    <w:rsid w:val="00065FBD"/>
    <w:rsid w:val="00066014"/>
    <w:rsid w:val="00066062"/>
    <w:rsid w:val="00066259"/>
    <w:rsid w:val="000663FB"/>
    <w:rsid w:val="00066720"/>
    <w:rsid w:val="0006690E"/>
    <w:rsid w:val="00066B60"/>
    <w:rsid w:val="00066E93"/>
    <w:rsid w:val="00066EAC"/>
    <w:rsid w:val="00066F4B"/>
    <w:rsid w:val="0006753F"/>
    <w:rsid w:val="00067721"/>
    <w:rsid w:val="00070976"/>
    <w:rsid w:val="00070A86"/>
    <w:rsid w:val="00070B6A"/>
    <w:rsid w:val="00070BEB"/>
    <w:rsid w:val="00070DB8"/>
    <w:rsid w:val="000712B8"/>
    <w:rsid w:val="0007185B"/>
    <w:rsid w:val="0007188B"/>
    <w:rsid w:val="00071CA0"/>
    <w:rsid w:val="00071DAE"/>
    <w:rsid w:val="000722EE"/>
    <w:rsid w:val="00072874"/>
    <w:rsid w:val="00073B5A"/>
    <w:rsid w:val="00073C02"/>
    <w:rsid w:val="00073C48"/>
    <w:rsid w:val="00073CC6"/>
    <w:rsid w:val="00073F6E"/>
    <w:rsid w:val="00073F7F"/>
    <w:rsid w:val="00074180"/>
    <w:rsid w:val="00074628"/>
    <w:rsid w:val="00074D18"/>
    <w:rsid w:val="00074D7C"/>
    <w:rsid w:val="00074FB3"/>
    <w:rsid w:val="00075359"/>
    <w:rsid w:val="00076289"/>
    <w:rsid w:val="00076B9A"/>
    <w:rsid w:val="00076D8D"/>
    <w:rsid w:val="00077538"/>
    <w:rsid w:val="00077BC6"/>
    <w:rsid w:val="00077C63"/>
    <w:rsid w:val="00077D23"/>
    <w:rsid w:val="00077F77"/>
    <w:rsid w:val="00080213"/>
    <w:rsid w:val="000802B7"/>
    <w:rsid w:val="00080302"/>
    <w:rsid w:val="00080765"/>
    <w:rsid w:val="0008089F"/>
    <w:rsid w:val="00080E03"/>
    <w:rsid w:val="00081724"/>
    <w:rsid w:val="00081A2C"/>
    <w:rsid w:val="00082560"/>
    <w:rsid w:val="00082888"/>
    <w:rsid w:val="000829A5"/>
    <w:rsid w:val="000829A6"/>
    <w:rsid w:val="00082B4C"/>
    <w:rsid w:val="00082BD4"/>
    <w:rsid w:val="00082D08"/>
    <w:rsid w:val="00083109"/>
    <w:rsid w:val="00083216"/>
    <w:rsid w:val="00083F92"/>
    <w:rsid w:val="00084297"/>
    <w:rsid w:val="0008479C"/>
    <w:rsid w:val="000852F3"/>
    <w:rsid w:val="0008546A"/>
    <w:rsid w:val="00085BD5"/>
    <w:rsid w:val="00085BFF"/>
    <w:rsid w:val="00085D69"/>
    <w:rsid w:val="00085FA1"/>
    <w:rsid w:val="000861CC"/>
    <w:rsid w:val="0008685B"/>
    <w:rsid w:val="000868FD"/>
    <w:rsid w:val="00086C01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907DD"/>
    <w:rsid w:val="000909EA"/>
    <w:rsid w:val="00090AA1"/>
    <w:rsid w:val="0009101A"/>
    <w:rsid w:val="00091072"/>
    <w:rsid w:val="0009146E"/>
    <w:rsid w:val="00091776"/>
    <w:rsid w:val="00092A6B"/>
    <w:rsid w:val="00092F55"/>
    <w:rsid w:val="00093213"/>
    <w:rsid w:val="0009340E"/>
    <w:rsid w:val="0009346F"/>
    <w:rsid w:val="0009350E"/>
    <w:rsid w:val="00093F80"/>
    <w:rsid w:val="0009419A"/>
    <w:rsid w:val="0009436E"/>
    <w:rsid w:val="00094666"/>
    <w:rsid w:val="0009486E"/>
    <w:rsid w:val="00094C0D"/>
    <w:rsid w:val="00094C77"/>
    <w:rsid w:val="00095D1F"/>
    <w:rsid w:val="000960B8"/>
    <w:rsid w:val="000961FD"/>
    <w:rsid w:val="00096369"/>
    <w:rsid w:val="00096520"/>
    <w:rsid w:val="00096A24"/>
    <w:rsid w:val="00097700"/>
    <w:rsid w:val="00097793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4F5"/>
    <w:rsid w:val="000A1735"/>
    <w:rsid w:val="000A1C08"/>
    <w:rsid w:val="000A1F7D"/>
    <w:rsid w:val="000A21DF"/>
    <w:rsid w:val="000A2646"/>
    <w:rsid w:val="000A2EC8"/>
    <w:rsid w:val="000A3197"/>
    <w:rsid w:val="000A3CCD"/>
    <w:rsid w:val="000A3E28"/>
    <w:rsid w:val="000A3E5E"/>
    <w:rsid w:val="000A434B"/>
    <w:rsid w:val="000A4579"/>
    <w:rsid w:val="000A4B33"/>
    <w:rsid w:val="000A4BE5"/>
    <w:rsid w:val="000A4F99"/>
    <w:rsid w:val="000A504D"/>
    <w:rsid w:val="000A5532"/>
    <w:rsid w:val="000A57E3"/>
    <w:rsid w:val="000A6142"/>
    <w:rsid w:val="000A6293"/>
    <w:rsid w:val="000A64C5"/>
    <w:rsid w:val="000A69FF"/>
    <w:rsid w:val="000A6D16"/>
    <w:rsid w:val="000A7C31"/>
    <w:rsid w:val="000A7DF7"/>
    <w:rsid w:val="000A7FFA"/>
    <w:rsid w:val="000B0265"/>
    <w:rsid w:val="000B0611"/>
    <w:rsid w:val="000B079E"/>
    <w:rsid w:val="000B09DA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4707"/>
    <w:rsid w:val="000B4889"/>
    <w:rsid w:val="000B4891"/>
    <w:rsid w:val="000B4E0C"/>
    <w:rsid w:val="000B515D"/>
    <w:rsid w:val="000B5196"/>
    <w:rsid w:val="000B53FF"/>
    <w:rsid w:val="000B542C"/>
    <w:rsid w:val="000B5D21"/>
    <w:rsid w:val="000B61CC"/>
    <w:rsid w:val="000B6258"/>
    <w:rsid w:val="000B64AB"/>
    <w:rsid w:val="000B6CE6"/>
    <w:rsid w:val="000B6FB0"/>
    <w:rsid w:val="000B719C"/>
    <w:rsid w:val="000B7417"/>
    <w:rsid w:val="000B75F1"/>
    <w:rsid w:val="000B7D95"/>
    <w:rsid w:val="000B7EE7"/>
    <w:rsid w:val="000C0B6E"/>
    <w:rsid w:val="000C0E94"/>
    <w:rsid w:val="000C17EB"/>
    <w:rsid w:val="000C2320"/>
    <w:rsid w:val="000C23B4"/>
    <w:rsid w:val="000C2557"/>
    <w:rsid w:val="000C255B"/>
    <w:rsid w:val="000C3055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A94"/>
    <w:rsid w:val="000C5DFA"/>
    <w:rsid w:val="000C5EFE"/>
    <w:rsid w:val="000C5F37"/>
    <w:rsid w:val="000C68F3"/>
    <w:rsid w:val="000C70AA"/>
    <w:rsid w:val="000C70FD"/>
    <w:rsid w:val="000C73CA"/>
    <w:rsid w:val="000C74EA"/>
    <w:rsid w:val="000C7762"/>
    <w:rsid w:val="000C7793"/>
    <w:rsid w:val="000C785C"/>
    <w:rsid w:val="000C7E0E"/>
    <w:rsid w:val="000D01C6"/>
    <w:rsid w:val="000D02F1"/>
    <w:rsid w:val="000D0331"/>
    <w:rsid w:val="000D0667"/>
    <w:rsid w:val="000D0CC1"/>
    <w:rsid w:val="000D14E8"/>
    <w:rsid w:val="000D18BD"/>
    <w:rsid w:val="000D1CFE"/>
    <w:rsid w:val="000D216C"/>
    <w:rsid w:val="000D252E"/>
    <w:rsid w:val="000D2771"/>
    <w:rsid w:val="000D29D5"/>
    <w:rsid w:val="000D2FD5"/>
    <w:rsid w:val="000D36D7"/>
    <w:rsid w:val="000D402E"/>
    <w:rsid w:val="000D48F7"/>
    <w:rsid w:val="000D497B"/>
    <w:rsid w:val="000D4A6B"/>
    <w:rsid w:val="000D4BE6"/>
    <w:rsid w:val="000D4EF8"/>
    <w:rsid w:val="000D4F0D"/>
    <w:rsid w:val="000D537C"/>
    <w:rsid w:val="000D54E9"/>
    <w:rsid w:val="000D58B9"/>
    <w:rsid w:val="000D5C2B"/>
    <w:rsid w:val="000D5FF1"/>
    <w:rsid w:val="000D6113"/>
    <w:rsid w:val="000D7018"/>
    <w:rsid w:val="000D70F4"/>
    <w:rsid w:val="000D71D1"/>
    <w:rsid w:val="000D75BC"/>
    <w:rsid w:val="000D798C"/>
    <w:rsid w:val="000D7F5F"/>
    <w:rsid w:val="000E0A33"/>
    <w:rsid w:val="000E0E07"/>
    <w:rsid w:val="000E0F0B"/>
    <w:rsid w:val="000E1661"/>
    <w:rsid w:val="000E17AA"/>
    <w:rsid w:val="000E1906"/>
    <w:rsid w:val="000E1E29"/>
    <w:rsid w:val="000E2DAF"/>
    <w:rsid w:val="000E351D"/>
    <w:rsid w:val="000E3789"/>
    <w:rsid w:val="000E382F"/>
    <w:rsid w:val="000E3A36"/>
    <w:rsid w:val="000E3E0D"/>
    <w:rsid w:val="000E42AA"/>
    <w:rsid w:val="000E44D2"/>
    <w:rsid w:val="000E4A2D"/>
    <w:rsid w:val="000E4E1A"/>
    <w:rsid w:val="000E558C"/>
    <w:rsid w:val="000E592A"/>
    <w:rsid w:val="000E5D2E"/>
    <w:rsid w:val="000E5EA6"/>
    <w:rsid w:val="000E64E0"/>
    <w:rsid w:val="000E6627"/>
    <w:rsid w:val="000E6A07"/>
    <w:rsid w:val="000E6C97"/>
    <w:rsid w:val="000E6DF6"/>
    <w:rsid w:val="000E7611"/>
    <w:rsid w:val="000E7A42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BC8"/>
    <w:rsid w:val="000F3217"/>
    <w:rsid w:val="000F32D8"/>
    <w:rsid w:val="000F3A87"/>
    <w:rsid w:val="000F3C04"/>
    <w:rsid w:val="000F3CAE"/>
    <w:rsid w:val="000F42FC"/>
    <w:rsid w:val="000F4E86"/>
    <w:rsid w:val="000F536B"/>
    <w:rsid w:val="000F5374"/>
    <w:rsid w:val="000F563A"/>
    <w:rsid w:val="000F6467"/>
    <w:rsid w:val="000F6987"/>
    <w:rsid w:val="000F69F6"/>
    <w:rsid w:val="000F6A80"/>
    <w:rsid w:val="000F6B9B"/>
    <w:rsid w:val="000F6DB5"/>
    <w:rsid w:val="000F6F7F"/>
    <w:rsid w:val="000F6FF9"/>
    <w:rsid w:val="000F7301"/>
    <w:rsid w:val="000F76A7"/>
    <w:rsid w:val="000F7A70"/>
    <w:rsid w:val="000F7CD6"/>
    <w:rsid w:val="000F7E27"/>
    <w:rsid w:val="000F7E38"/>
    <w:rsid w:val="00100E66"/>
    <w:rsid w:val="00101299"/>
    <w:rsid w:val="0010140D"/>
    <w:rsid w:val="00101BD4"/>
    <w:rsid w:val="00101C24"/>
    <w:rsid w:val="00101DBA"/>
    <w:rsid w:val="00102079"/>
    <w:rsid w:val="00102129"/>
    <w:rsid w:val="0010250D"/>
    <w:rsid w:val="001027E2"/>
    <w:rsid w:val="00102982"/>
    <w:rsid w:val="00102C3D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1C3"/>
    <w:rsid w:val="00105271"/>
    <w:rsid w:val="00105346"/>
    <w:rsid w:val="001058A3"/>
    <w:rsid w:val="00105B51"/>
    <w:rsid w:val="00105FC3"/>
    <w:rsid w:val="0010619B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12BB"/>
    <w:rsid w:val="0011136F"/>
    <w:rsid w:val="0011137C"/>
    <w:rsid w:val="00111584"/>
    <w:rsid w:val="0011264F"/>
    <w:rsid w:val="00112D53"/>
    <w:rsid w:val="00112DAA"/>
    <w:rsid w:val="001131B0"/>
    <w:rsid w:val="00113280"/>
    <w:rsid w:val="001135A8"/>
    <w:rsid w:val="00113ACC"/>
    <w:rsid w:val="0011400F"/>
    <w:rsid w:val="001145D6"/>
    <w:rsid w:val="00114911"/>
    <w:rsid w:val="0011585B"/>
    <w:rsid w:val="00116129"/>
    <w:rsid w:val="00116236"/>
    <w:rsid w:val="0011673A"/>
    <w:rsid w:val="00116852"/>
    <w:rsid w:val="00116CA6"/>
    <w:rsid w:val="0011727C"/>
    <w:rsid w:val="00117348"/>
    <w:rsid w:val="001176CD"/>
    <w:rsid w:val="00117824"/>
    <w:rsid w:val="00117B8B"/>
    <w:rsid w:val="00117E75"/>
    <w:rsid w:val="001201F3"/>
    <w:rsid w:val="00120636"/>
    <w:rsid w:val="001209F7"/>
    <w:rsid w:val="00120B0E"/>
    <w:rsid w:val="00120E2F"/>
    <w:rsid w:val="00120E6E"/>
    <w:rsid w:val="00121124"/>
    <w:rsid w:val="001216CF"/>
    <w:rsid w:val="00121887"/>
    <w:rsid w:val="001219D9"/>
    <w:rsid w:val="00121D88"/>
    <w:rsid w:val="0012229E"/>
    <w:rsid w:val="00122635"/>
    <w:rsid w:val="001229C6"/>
    <w:rsid w:val="00122D9F"/>
    <w:rsid w:val="001230A3"/>
    <w:rsid w:val="00123118"/>
    <w:rsid w:val="001235A4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33B"/>
    <w:rsid w:val="00126829"/>
    <w:rsid w:val="0012751C"/>
    <w:rsid w:val="00127587"/>
    <w:rsid w:val="001276C6"/>
    <w:rsid w:val="00127808"/>
    <w:rsid w:val="00127D6E"/>
    <w:rsid w:val="0013037C"/>
    <w:rsid w:val="001303B0"/>
    <w:rsid w:val="0013040B"/>
    <w:rsid w:val="001304AE"/>
    <w:rsid w:val="00130AF3"/>
    <w:rsid w:val="00130D84"/>
    <w:rsid w:val="00130EB1"/>
    <w:rsid w:val="00130F50"/>
    <w:rsid w:val="0013145B"/>
    <w:rsid w:val="001319A4"/>
    <w:rsid w:val="00131D20"/>
    <w:rsid w:val="00132531"/>
    <w:rsid w:val="001326B3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CEB"/>
    <w:rsid w:val="00134D22"/>
    <w:rsid w:val="00135150"/>
    <w:rsid w:val="001353AF"/>
    <w:rsid w:val="00135454"/>
    <w:rsid w:val="00135F75"/>
    <w:rsid w:val="001361F2"/>
    <w:rsid w:val="001362F2"/>
    <w:rsid w:val="0013686A"/>
    <w:rsid w:val="00136D52"/>
    <w:rsid w:val="0013712A"/>
    <w:rsid w:val="00137279"/>
    <w:rsid w:val="00137589"/>
    <w:rsid w:val="001375A8"/>
    <w:rsid w:val="00137C40"/>
    <w:rsid w:val="001409AD"/>
    <w:rsid w:val="00140BC5"/>
    <w:rsid w:val="001412A1"/>
    <w:rsid w:val="00141336"/>
    <w:rsid w:val="0014146D"/>
    <w:rsid w:val="00141617"/>
    <w:rsid w:val="00141622"/>
    <w:rsid w:val="0014169A"/>
    <w:rsid w:val="0014171E"/>
    <w:rsid w:val="001419B9"/>
    <w:rsid w:val="00141CC8"/>
    <w:rsid w:val="00141CEE"/>
    <w:rsid w:val="00141E48"/>
    <w:rsid w:val="00142FC8"/>
    <w:rsid w:val="00143045"/>
    <w:rsid w:val="00143079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209"/>
    <w:rsid w:val="00144389"/>
    <w:rsid w:val="001444F1"/>
    <w:rsid w:val="0014453A"/>
    <w:rsid w:val="0014458F"/>
    <w:rsid w:val="0014460F"/>
    <w:rsid w:val="0014498E"/>
    <w:rsid w:val="00144CB3"/>
    <w:rsid w:val="0014538B"/>
    <w:rsid w:val="00145529"/>
    <w:rsid w:val="00145700"/>
    <w:rsid w:val="001457EA"/>
    <w:rsid w:val="00145EA7"/>
    <w:rsid w:val="0014607A"/>
    <w:rsid w:val="00146112"/>
    <w:rsid w:val="00146499"/>
    <w:rsid w:val="00146DA1"/>
    <w:rsid w:val="00146F79"/>
    <w:rsid w:val="00146FA3"/>
    <w:rsid w:val="001470AF"/>
    <w:rsid w:val="00147A37"/>
    <w:rsid w:val="00147D32"/>
    <w:rsid w:val="00147E8D"/>
    <w:rsid w:val="001508D3"/>
    <w:rsid w:val="00151EE7"/>
    <w:rsid w:val="0015201B"/>
    <w:rsid w:val="0015205D"/>
    <w:rsid w:val="0015212A"/>
    <w:rsid w:val="00152234"/>
    <w:rsid w:val="00152241"/>
    <w:rsid w:val="0015286A"/>
    <w:rsid w:val="001528E4"/>
    <w:rsid w:val="00152917"/>
    <w:rsid w:val="00152A5B"/>
    <w:rsid w:val="0015318C"/>
    <w:rsid w:val="00153329"/>
    <w:rsid w:val="0015362A"/>
    <w:rsid w:val="0015378D"/>
    <w:rsid w:val="00153A27"/>
    <w:rsid w:val="00153DE0"/>
    <w:rsid w:val="00153E3D"/>
    <w:rsid w:val="00153F57"/>
    <w:rsid w:val="0015487C"/>
    <w:rsid w:val="0015553D"/>
    <w:rsid w:val="00155761"/>
    <w:rsid w:val="0015588E"/>
    <w:rsid w:val="001561C9"/>
    <w:rsid w:val="001562FE"/>
    <w:rsid w:val="0015636A"/>
    <w:rsid w:val="001563CB"/>
    <w:rsid w:val="001566E6"/>
    <w:rsid w:val="00156864"/>
    <w:rsid w:val="00157041"/>
    <w:rsid w:val="001577B9"/>
    <w:rsid w:val="00157C7E"/>
    <w:rsid w:val="00157ECA"/>
    <w:rsid w:val="001603BC"/>
    <w:rsid w:val="00160402"/>
    <w:rsid w:val="00160CA4"/>
    <w:rsid w:val="0016100D"/>
    <w:rsid w:val="001618C4"/>
    <w:rsid w:val="00161A8A"/>
    <w:rsid w:val="00161B01"/>
    <w:rsid w:val="00161F1D"/>
    <w:rsid w:val="00161FDB"/>
    <w:rsid w:val="0016281D"/>
    <w:rsid w:val="00162CE9"/>
    <w:rsid w:val="00162D13"/>
    <w:rsid w:val="001634E9"/>
    <w:rsid w:val="00163715"/>
    <w:rsid w:val="0016388E"/>
    <w:rsid w:val="00163BFF"/>
    <w:rsid w:val="00164B77"/>
    <w:rsid w:val="0016501A"/>
    <w:rsid w:val="00165168"/>
    <w:rsid w:val="00165441"/>
    <w:rsid w:val="001655FF"/>
    <w:rsid w:val="001656A1"/>
    <w:rsid w:val="0016571F"/>
    <w:rsid w:val="00165907"/>
    <w:rsid w:val="00165A11"/>
    <w:rsid w:val="00165E18"/>
    <w:rsid w:val="0016608B"/>
    <w:rsid w:val="001660B1"/>
    <w:rsid w:val="001661C3"/>
    <w:rsid w:val="001661E4"/>
    <w:rsid w:val="00166348"/>
    <w:rsid w:val="001669B8"/>
    <w:rsid w:val="00166A35"/>
    <w:rsid w:val="00166E6B"/>
    <w:rsid w:val="00167179"/>
    <w:rsid w:val="001672BB"/>
    <w:rsid w:val="00167949"/>
    <w:rsid w:val="001679E0"/>
    <w:rsid w:val="00167DC3"/>
    <w:rsid w:val="00167E72"/>
    <w:rsid w:val="001705AF"/>
    <w:rsid w:val="00170797"/>
    <w:rsid w:val="00170914"/>
    <w:rsid w:val="00170BA7"/>
    <w:rsid w:val="00170BFC"/>
    <w:rsid w:val="00170F25"/>
    <w:rsid w:val="00171107"/>
    <w:rsid w:val="001719F8"/>
    <w:rsid w:val="0017223A"/>
    <w:rsid w:val="00172547"/>
    <w:rsid w:val="001725AB"/>
    <w:rsid w:val="0017278B"/>
    <w:rsid w:val="0017296F"/>
    <w:rsid w:val="00172984"/>
    <w:rsid w:val="00173587"/>
    <w:rsid w:val="00173666"/>
    <w:rsid w:val="0017371B"/>
    <w:rsid w:val="00173BB3"/>
    <w:rsid w:val="00173BD9"/>
    <w:rsid w:val="00173CFC"/>
    <w:rsid w:val="00173F2D"/>
    <w:rsid w:val="001741AC"/>
    <w:rsid w:val="0017434F"/>
    <w:rsid w:val="0017450B"/>
    <w:rsid w:val="001746B5"/>
    <w:rsid w:val="001748BA"/>
    <w:rsid w:val="00174DF3"/>
    <w:rsid w:val="00174EBC"/>
    <w:rsid w:val="00174F38"/>
    <w:rsid w:val="0017503C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800A1"/>
    <w:rsid w:val="00180206"/>
    <w:rsid w:val="0018045A"/>
    <w:rsid w:val="0018049A"/>
    <w:rsid w:val="00180B97"/>
    <w:rsid w:val="00181A58"/>
    <w:rsid w:val="001826E0"/>
    <w:rsid w:val="001831C3"/>
    <w:rsid w:val="001831DF"/>
    <w:rsid w:val="001834DD"/>
    <w:rsid w:val="00183A7D"/>
    <w:rsid w:val="00183AD8"/>
    <w:rsid w:val="00183C5B"/>
    <w:rsid w:val="00183C76"/>
    <w:rsid w:val="00183E34"/>
    <w:rsid w:val="00184E91"/>
    <w:rsid w:val="001850D3"/>
    <w:rsid w:val="0018545B"/>
    <w:rsid w:val="001856DA"/>
    <w:rsid w:val="0018574A"/>
    <w:rsid w:val="0018588B"/>
    <w:rsid w:val="00185A93"/>
    <w:rsid w:val="00185B60"/>
    <w:rsid w:val="00185C24"/>
    <w:rsid w:val="00185CB8"/>
    <w:rsid w:val="001864BF"/>
    <w:rsid w:val="00186F89"/>
    <w:rsid w:val="00186FB2"/>
    <w:rsid w:val="00187170"/>
    <w:rsid w:val="001872DD"/>
    <w:rsid w:val="001873C0"/>
    <w:rsid w:val="001879AD"/>
    <w:rsid w:val="00187AF5"/>
    <w:rsid w:val="00187DB8"/>
    <w:rsid w:val="00190351"/>
    <w:rsid w:val="0019037D"/>
    <w:rsid w:val="001904F7"/>
    <w:rsid w:val="00190571"/>
    <w:rsid w:val="0019092B"/>
    <w:rsid w:val="00190DB4"/>
    <w:rsid w:val="00190FA9"/>
    <w:rsid w:val="001910DE"/>
    <w:rsid w:val="0019139D"/>
    <w:rsid w:val="00191447"/>
    <w:rsid w:val="001919F2"/>
    <w:rsid w:val="00191ABD"/>
    <w:rsid w:val="00191B87"/>
    <w:rsid w:val="00191FEF"/>
    <w:rsid w:val="00192254"/>
    <w:rsid w:val="00192454"/>
    <w:rsid w:val="0019250D"/>
    <w:rsid w:val="0019277B"/>
    <w:rsid w:val="001929E0"/>
    <w:rsid w:val="001929E6"/>
    <w:rsid w:val="00192D33"/>
    <w:rsid w:val="0019303D"/>
    <w:rsid w:val="0019317F"/>
    <w:rsid w:val="00193500"/>
    <w:rsid w:val="00193865"/>
    <w:rsid w:val="00194807"/>
    <w:rsid w:val="00195177"/>
    <w:rsid w:val="001956AF"/>
    <w:rsid w:val="00195977"/>
    <w:rsid w:val="00195AEE"/>
    <w:rsid w:val="00195B55"/>
    <w:rsid w:val="0019638B"/>
    <w:rsid w:val="001969D8"/>
    <w:rsid w:val="00197115"/>
    <w:rsid w:val="00197266"/>
    <w:rsid w:val="00197697"/>
    <w:rsid w:val="00197C6C"/>
    <w:rsid w:val="001A0219"/>
    <w:rsid w:val="001A03B4"/>
    <w:rsid w:val="001A0416"/>
    <w:rsid w:val="001A064B"/>
    <w:rsid w:val="001A0A2D"/>
    <w:rsid w:val="001A0B77"/>
    <w:rsid w:val="001A0BE2"/>
    <w:rsid w:val="001A0D07"/>
    <w:rsid w:val="001A1535"/>
    <w:rsid w:val="001A252C"/>
    <w:rsid w:val="001A2572"/>
    <w:rsid w:val="001A2706"/>
    <w:rsid w:val="001A2828"/>
    <w:rsid w:val="001A2CC8"/>
    <w:rsid w:val="001A3545"/>
    <w:rsid w:val="001A3623"/>
    <w:rsid w:val="001A3643"/>
    <w:rsid w:val="001A4317"/>
    <w:rsid w:val="001A4365"/>
    <w:rsid w:val="001A4844"/>
    <w:rsid w:val="001A5049"/>
    <w:rsid w:val="001A52DD"/>
    <w:rsid w:val="001A5578"/>
    <w:rsid w:val="001A56E1"/>
    <w:rsid w:val="001A573C"/>
    <w:rsid w:val="001A58C8"/>
    <w:rsid w:val="001A592D"/>
    <w:rsid w:val="001A5D0D"/>
    <w:rsid w:val="001A603D"/>
    <w:rsid w:val="001A62DE"/>
    <w:rsid w:val="001A6394"/>
    <w:rsid w:val="001A6A8B"/>
    <w:rsid w:val="001A6AC5"/>
    <w:rsid w:val="001A6B0E"/>
    <w:rsid w:val="001A7247"/>
    <w:rsid w:val="001A7B1F"/>
    <w:rsid w:val="001A7DDE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731"/>
    <w:rsid w:val="001B2F64"/>
    <w:rsid w:val="001B353A"/>
    <w:rsid w:val="001B36B1"/>
    <w:rsid w:val="001B381F"/>
    <w:rsid w:val="001B389A"/>
    <w:rsid w:val="001B39A8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DB6"/>
    <w:rsid w:val="001B6188"/>
    <w:rsid w:val="001B619C"/>
    <w:rsid w:val="001B621E"/>
    <w:rsid w:val="001B6814"/>
    <w:rsid w:val="001B7028"/>
    <w:rsid w:val="001B7272"/>
    <w:rsid w:val="001B7BEE"/>
    <w:rsid w:val="001C0383"/>
    <w:rsid w:val="001C1210"/>
    <w:rsid w:val="001C157D"/>
    <w:rsid w:val="001C171F"/>
    <w:rsid w:val="001C1874"/>
    <w:rsid w:val="001C1DEA"/>
    <w:rsid w:val="001C1E4F"/>
    <w:rsid w:val="001C2536"/>
    <w:rsid w:val="001C2687"/>
    <w:rsid w:val="001C2D82"/>
    <w:rsid w:val="001C305E"/>
    <w:rsid w:val="001C356A"/>
    <w:rsid w:val="001C3812"/>
    <w:rsid w:val="001C394F"/>
    <w:rsid w:val="001C39DE"/>
    <w:rsid w:val="001C3CF7"/>
    <w:rsid w:val="001C42CE"/>
    <w:rsid w:val="001C47AC"/>
    <w:rsid w:val="001C50D0"/>
    <w:rsid w:val="001C529B"/>
    <w:rsid w:val="001C5429"/>
    <w:rsid w:val="001C57F6"/>
    <w:rsid w:val="001C59CB"/>
    <w:rsid w:val="001C5A4D"/>
    <w:rsid w:val="001C5DBC"/>
    <w:rsid w:val="001C6015"/>
    <w:rsid w:val="001C6831"/>
    <w:rsid w:val="001C690C"/>
    <w:rsid w:val="001C69BE"/>
    <w:rsid w:val="001C6BB9"/>
    <w:rsid w:val="001C79AA"/>
    <w:rsid w:val="001C7B1C"/>
    <w:rsid w:val="001D0546"/>
    <w:rsid w:val="001D08EA"/>
    <w:rsid w:val="001D096E"/>
    <w:rsid w:val="001D0E5F"/>
    <w:rsid w:val="001D1014"/>
    <w:rsid w:val="001D186C"/>
    <w:rsid w:val="001D19C5"/>
    <w:rsid w:val="001D1AD1"/>
    <w:rsid w:val="001D1BA0"/>
    <w:rsid w:val="001D1F4B"/>
    <w:rsid w:val="001D21DF"/>
    <w:rsid w:val="001D2209"/>
    <w:rsid w:val="001D2433"/>
    <w:rsid w:val="001D2C00"/>
    <w:rsid w:val="001D2DD2"/>
    <w:rsid w:val="001D3638"/>
    <w:rsid w:val="001D3C93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78A"/>
    <w:rsid w:val="001D58EB"/>
    <w:rsid w:val="001D69E2"/>
    <w:rsid w:val="001D6D05"/>
    <w:rsid w:val="001D6EA9"/>
    <w:rsid w:val="001D6EB2"/>
    <w:rsid w:val="001D78A8"/>
    <w:rsid w:val="001D7A6E"/>
    <w:rsid w:val="001D7AFC"/>
    <w:rsid w:val="001D7E69"/>
    <w:rsid w:val="001D7E8D"/>
    <w:rsid w:val="001E0212"/>
    <w:rsid w:val="001E0492"/>
    <w:rsid w:val="001E04A9"/>
    <w:rsid w:val="001E15CB"/>
    <w:rsid w:val="001E1724"/>
    <w:rsid w:val="001E1A61"/>
    <w:rsid w:val="001E1E0E"/>
    <w:rsid w:val="001E1E3E"/>
    <w:rsid w:val="001E24C2"/>
    <w:rsid w:val="001E25D8"/>
    <w:rsid w:val="001E2A7E"/>
    <w:rsid w:val="001E318E"/>
    <w:rsid w:val="001E41C8"/>
    <w:rsid w:val="001E44BE"/>
    <w:rsid w:val="001E4B47"/>
    <w:rsid w:val="001E4B6D"/>
    <w:rsid w:val="001E56EE"/>
    <w:rsid w:val="001E589F"/>
    <w:rsid w:val="001E59BE"/>
    <w:rsid w:val="001E59C3"/>
    <w:rsid w:val="001E5C11"/>
    <w:rsid w:val="001E5C74"/>
    <w:rsid w:val="001E5DB1"/>
    <w:rsid w:val="001E5FC1"/>
    <w:rsid w:val="001E614B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396"/>
    <w:rsid w:val="001F0617"/>
    <w:rsid w:val="001F067A"/>
    <w:rsid w:val="001F07B2"/>
    <w:rsid w:val="001F0ADF"/>
    <w:rsid w:val="001F0F95"/>
    <w:rsid w:val="001F107B"/>
    <w:rsid w:val="001F1662"/>
    <w:rsid w:val="001F17DC"/>
    <w:rsid w:val="001F22D5"/>
    <w:rsid w:val="001F26B5"/>
    <w:rsid w:val="001F274F"/>
    <w:rsid w:val="001F291F"/>
    <w:rsid w:val="001F2EFD"/>
    <w:rsid w:val="001F2F81"/>
    <w:rsid w:val="001F3BE8"/>
    <w:rsid w:val="001F3FA9"/>
    <w:rsid w:val="001F436B"/>
    <w:rsid w:val="001F482C"/>
    <w:rsid w:val="001F48A0"/>
    <w:rsid w:val="001F4DE7"/>
    <w:rsid w:val="001F4E6B"/>
    <w:rsid w:val="001F5668"/>
    <w:rsid w:val="001F5A9D"/>
    <w:rsid w:val="001F605D"/>
    <w:rsid w:val="001F6105"/>
    <w:rsid w:val="001F6836"/>
    <w:rsid w:val="001F6909"/>
    <w:rsid w:val="001F7157"/>
    <w:rsid w:val="001F7318"/>
    <w:rsid w:val="001F739C"/>
    <w:rsid w:val="001F75DC"/>
    <w:rsid w:val="001F7706"/>
    <w:rsid w:val="001F7A51"/>
    <w:rsid w:val="001F7C9C"/>
    <w:rsid w:val="0020035D"/>
    <w:rsid w:val="0020037C"/>
    <w:rsid w:val="00200461"/>
    <w:rsid w:val="0020091E"/>
    <w:rsid w:val="002009DD"/>
    <w:rsid w:val="00201254"/>
    <w:rsid w:val="00201308"/>
    <w:rsid w:val="002013A5"/>
    <w:rsid w:val="002015F4"/>
    <w:rsid w:val="00201949"/>
    <w:rsid w:val="0020197B"/>
    <w:rsid w:val="002019E5"/>
    <w:rsid w:val="00201D6A"/>
    <w:rsid w:val="002024FE"/>
    <w:rsid w:val="00202686"/>
    <w:rsid w:val="00202736"/>
    <w:rsid w:val="002027E9"/>
    <w:rsid w:val="002035B0"/>
    <w:rsid w:val="00203801"/>
    <w:rsid w:val="00203807"/>
    <w:rsid w:val="00203B16"/>
    <w:rsid w:val="00203CE5"/>
    <w:rsid w:val="00204476"/>
    <w:rsid w:val="002048AB"/>
    <w:rsid w:val="00204A03"/>
    <w:rsid w:val="00204BFE"/>
    <w:rsid w:val="00205617"/>
    <w:rsid w:val="002056E7"/>
    <w:rsid w:val="00206024"/>
    <w:rsid w:val="0020618C"/>
    <w:rsid w:val="0020660F"/>
    <w:rsid w:val="00207810"/>
    <w:rsid w:val="00207BAA"/>
    <w:rsid w:val="002100B0"/>
    <w:rsid w:val="0021081B"/>
    <w:rsid w:val="00211680"/>
    <w:rsid w:val="00211FA6"/>
    <w:rsid w:val="0021207C"/>
    <w:rsid w:val="00212854"/>
    <w:rsid w:val="00212ED3"/>
    <w:rsid w:val="00213595"/>
    <w:rsid w:val="002135A7"/>
    <w:rsid w:val="00213671"/>
    <w:rsid w:val="00213F2D"/>
    <w:rsid w:val="00214120"/>
    <w:rsid w:val="00214773"/>
    <w:rsid w:val="00214BD0"/>
    <w:rsid w:val="00214C5B"/>
    <w:rsid w:val="00214DC4"/>
    <w:rsid w:val="00214F75"/>
    <w:rsid w:val="002152BB"/>
    <w:rsid w:val="002152D0"/>
    <w:rsid w:val="00215938"/>
    <w:rsid w:val="00215C0E"/>
    <w:rsid w:val="00215D43"/>
    <w:rsid w:val="00216421"/>
    <w:rsid w:val="002169A5"/>
    <w:rsid w:val="00216BF9"/>
    <w:rsid w:val="00216D8A"/>
    <w:rsid w:val="00216DDC"/>
    <w:rsid w:val="00216EEE"/>
    <w:rsid w:val="00217272"/>
    <w:rsid w:val="002177B4"/>
    <w:rsid w:val="00217DF1"/>
    <w:rsid w:val="0022046F"/>
    <w:rsid w:val="002204E5"/>
    <w:rsid w:val="0022054A"/>
    <w:rsid w:val="002209EE"/>
    <w:rsid w:val="00220DAF"/>
    <w:rsid w:val="00221971"/>
    <w:rsid w:val="00221EBF"/>
    <w:rsid w:val="002220B2"/>
    <w:rsid w:val="00222419"/>
    <w:rsid w:val="00222CCD"/>
    <w:rsid w:val="00222F75"/>
    <w:rsid w:val="002239B9"/>
    <w:rsid w:val="00223ABF"/>
    <w:rsid w:val="00223B3D"/>
    <w:rsid w:val="00224357"/>
    <w:rsid w:val="002244A3"/>
    <w:rsid w:val="002245B0"/>
    <w:rsid w:val="002245CF"/>
    <w:rsid w:val="002251BE"/>
    <w:rsid w:val="002252DF"/>
    <w:rsid w:val="002258D1"/>
    <w:rsid w:val="0022594F"/>
    <w:rsid w:val="00225A5D"/>
    <w:rsid w:val="00225E55"/>
    <w:rsid w:val="0022711D"/>
    <w:rsid w:val="002278EC"/>
    <w:rsid w:val="00227F8D"/>
    <w:rsid w:val="0023053C"/>
    <w:rsid w:val="00230861"/>
    <w:rsid w:val="00230C9A"/>
    <w:rsid w:val="00230DB5"/>
    <w:rsid w:val="00230F04"/>
    <w:rsid w:val="002310DB"/>
    <w:rsid w:val="002313A2"/>
    <w:rsid w:val="0023151A"/>
    <w:rsid w:val="002315FA"/>
    <w:rsid w:val="00231EDD"/>
    <w:rsid w:val="00231FD4"/>
    <w:rsid w:val="00232026"/>
    <w:rsid w:val="002321A7"/>
    <w:rsid w:val="00232576"/>
    <w:rsid w:val="0023306C"/>
    <w:rsid w:val="00233AF1"/>
    <w:rsid w:val="00233D5E"/>
    <w:rsid w:val="00234047"/>
    <w:rsid w:val="00234081"/>
    <w:rsid w:val="00234729"/>
    <w:rsid w:val="00234990"/>
    <w:rsid w:val="0023597C"/>
    <w:rsid w:val="002361ED"/>
    <w:rsid w:val="002363CA"/>
    <w:rsid w:val="0023675B"/>
    <w:rsid w:val="00236AA4"/>
    <w:rsid w:val="00236E90"/>
    <w:rsid w:val="00237960"/>
    <w:rsid w:val="00237ED3"/>
    <w:rsid w:val="002403D3"/>
    <w:rsid w:val="00240479"/>
    <w:rsid w:val="00240B70"/>
    <w:rsid w:val="00240EB9"/>
    <w:rsid w:val="00240F85"/>
    <w:rsid w:val="002417B1"/>
    <w:rsid w:val="002417D6"/>
    <w:rsid w:val="0024252A"/>
    <w:rsid w:val="00242AC8"/>
    <w:rsid w:val="00242E53"/>
    <w:rsid w:val="00243028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2AD"/>
    <w:rsid w:val="002443A5"/>
    <w:rsid w:val="002444E9"/>
    <w:rsid w:val="0024452F"/>
    <w:rsid w:val="0024471D"/>
    <w:rsid w:val="002448B2"/>
    <w:rsid w:val="00244FEF"/>
    <w:rsid w:val="00245549"/>
    <w:rsid w:val="00245644"/>
    <w:rsid w:val="00245687"/>
    <w:rsid w:val="00245951"/>
    <w:rsid w:val="00245D59"/>
    <w:rsid w:val="00245F0A"/>
    <w:rsid w:val="002460A5"/>
    <w:rsid w:val="002463D8"/>
    <w:rsid w:val="002465F4"/>
    <w:rsid w:val="00246695"/>
    <w:rsid w:val="00246DBC"/>
    <w:rsid w:val="00246DDF"/>
    <w:rsid w:val="0024753A"/>
    <w:rsid w:val="0024765A"/>
    <w:rsid w:val="00247D6A"/>
    <w:rsid w:val="00247D9A"/>
    <w:rsid w:val="002508A2"/>
    <w:rsid w:val="00250936"/>
    <w:rsid w:val="00250AFB"/>
    <w:rsid w:val="00250DE6"/>
    <w:rsid w:val="00250FB3"/>
    <w:rsid w:val="0025109E"/>
    <w:rsid w:val="00251258"/>
    <w:rsid w:val="0025150D"/>
    <w:rsid w:val="002516D2"/>
    <w:rsid w:val="00251FDB"/>
    <w:rsid w:val="00251FF5"/>
    <w:rsid w:val="00252015"/>
    <w:rsid w:val="00252524"/>
    <w:rsid w:val="002527B3"/>
    <w:rsid w:val="00252BEA"/>
    <w:rsid w:val="00252C1D"/>
    <w:rsid w:val="0025306D"/>
    <w:rsid w:val="002530E9"/>
    <w:rsid w:val="00253176"/>
    <w:rsid w:val="00253361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85"/>
    <w:rsid w:val="002560AC"/>
    <w:rsid w:val="00256102"/>
    <w:rsid w:val="00256404"/>
    <w:rsid w:val="00256553"/>
    <w:rsid w:val="00256794"/>
    <w:rsid w:val="0025683C"/>
    <w:rsid w:val="00257315"/>
    <w:rsid w:val="00257EF0"/>
    <w:rsid w:val="00257FA6"/>
    <w:rsid w:val="0026070B"/>
    <w:rsid w:val="002609E9"/>
    <w:rsid w:val="0026124F"/>
    <w:rsid w:val="002615F3"/>
    <w:rsid w:val="00261E83"/>
    <w:rsid w:val="002620B1"/>
    <w:rsid w:val="0026220E"/>
    <w:rsid w:val="0026279C"/>
    <w:rsid w:val="002630CF"/>
    <w:rsid w:val="00263113"/>
    <w:rsid w:val="002631FB"/>
    <w:rsid w:val="00263401"/>
    <w:rsid w:val="002634E8"/>
    <w:rsid w:val="002637B4"/>
    <w:rsid w:val="00264028"/>
    <w:rsid w:val="00264144"/>
    <w:rsid w:val="00264CAB"/>
    <w:rsid w:val="00264CEE"/>
    <w:rsid w:val="00264EC1"/>
    <w:rsid w:val="00265837"/>
    <w:rsid w:val="00265A6F"/>
    <w:rsid w:val="00266119"/>
    <w:rsid w:val="0026628C"/>
    <w:rsid w:val="0026642E"/>
    <w:rsid w:val="00266956"/>
    <w:rsid w:val="00267151"/>
    <w:rsid w:val="002671B7"/>
    <w:rsid w:val="00267357"/>
    <w:rsid w:val="002676E4"/>
    <w:rsid w:val="00267A7F"/>
    <w:rsid w:val="00267A81"/>
    <w:rsid w:val="00267BA5"/>
    <w:rsid w:val="00267D7F"/>
    <w:rsid w:val="00267F32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D8C"/>
    <w:rsid w:val="002742B1"/>
    <w:rsid w:val="00274B55"/>
    <w:rsid w:val="00274DFF"/>
    <w:rsid w:val="0027521B"/>
    <w:rsid w:val="00275248"/>
    <w:rsid w:val="002758BD"/>
    <w:rsid w:val="00275A6E"/>
    <w:rsid w:val="00275B25"/>
    <w:rsid w:val="00275B3A"/>
    <w:rsid w:val="00275D96"/>
    <w:rsid w:val="00275DDF"/>
    <w:rsid w:val="0027604C"/>
    <w:rsid w:val="00276108"/>
    <w:rsid w:val="0027677C"/>
    <w:rsid w:val="002769EB"/>
    <w:rsid w:val="00276C75"/>
    <w:rsid w:val="00276DDD"/>
    <w:rsid w:val="00276F0F"/>
    <w:rsid w:val="00277271"/>
    <w:rsid w:val="0027773E"/>
    <w:rsid w:val="002777A7"/>
    <w:rsid w:val="00277D32"/>
    <w:rsid w:val="00277F7A"/>
    <w:rsid w:val="00280067"/>
    <w:rsid w:val="00280122"/>
    <w:rsid w:val="00280404"/>
    <w:rsid w:val="0028045A"/>
    <w:rsid w:val="0028096B"/>
    <w:rsid w:val="00280CC9"/>
    <w:rsid w:val="00281150"/>
    <w:rsid w:val="002811AA"/>
    <w:rsid w:val="002812F2"/>
    <w:rsid w:val="002816C7"/>
    <w:rsid w:val="00281AAB"/>
    <w:rsid w:val="00281C30"/>
    <w:rsid w:val="00281DEA"/>
    <w:rsid w:val="00281EE5"/>
    <w:rsid w:val="00281F86"/>
    <w:rsid w:val="0028210E"/>
    <w:rsid w:val="002822BF"/>
    <w:rsid w:val="0028239D"/>
    <w:rsid w:val="0028277B"/>
    <w:rsid w:val="0028297B"/>
    <w:rsid w:val="0028297C"/>
    <w:rsid w:val="00282CC6"/>
    <w:rsid w:val="00282E7B"/>
    <w:rsid w:val="00282EE8"/>
    <w:rsid w:val="002833E3"/>
    <w:rsid w:val="0028355A"/>
    <w:rsid w:val="00283703"/>
    <w:rsid w:val="0028417D"/>
    <w:rsid w:val="002846CF"/>
    <w:rsid w:val="00284788"/>
    <w:rsid w:val="00284C13"/>
    <w:rsid w:val="002851CC"/>
    <w:rsid w:val="00285377"/>
    <w:rsid w:val="00285445"/>
    <w:rsid w:val="002856C4"/>
    <w:rsid w:val="00285888"/>
    <w:rsid w:val="00285E31"/>
    <w:rsid w:val="00285F4B"/>
    <w:rsid w:val="00286018"/>
    <w:rsid w:val="002866FB"/>
    <w:rsid w:val="0028677E"/>
    <w:rsid w:val="0028693D"/>
    <w:rsid w:val="00286B6F"/>
    <w:rsid w:val="00286DD5"/>
    <w:rsid w:val="00286FB3"/>
    <w:rsid w:val="00290628"/>
    <w:rsid w:val="00290936"/>
    <w:rsid w:val="00290A42"/>
    <w:rsid w:val="00290A6B"/>
    <w:rsid w:val="00290B14"/>
    <w:rsid w:val="002912B2"/>
    <w:rsid w:val="002912FA"/>
    <w:rsid w:val="0029132D"/>
    <w:rsid w:val="00291620"/>
    <w:rsid w:val="00291A4B"/>
    <w:rsid w:val="00292212"/>
    <w:rsid w:val="00292C8E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4D03"/>
    <w:rsid w:val="002951B9"/>
    <w:rsid w:val="00295304"/>
    <w:rsid w:val="00295A26"/>
    <w:rsid w:val="00295A9D"/>
    <w:rsid w:val="00295D2F"/>
    <w:rsid w:val="00295DE3"/>
    <w:rsid w:val="00296534"/>
    <w:rsid w:val="002970C8"/>
    <w:rsid w:val="002971B8"/>
    <w:rsid w:val="00297279"/>
    <w:rsid w:val="0029796E"/>
    <w:rsid w:val="00297AC0"/>
    <w:rsid w:val="00297CDD"/>
    <w:rsid w:val="002A06AB"/>
    <w:rsid w:val="002A09B3"/>
    <w:rsid w:val="002A0DF7"/>
    <w:rsid w:val="002A16A4"/>
    <w:rsid w:val="002A1847"/>
    <w:rsid w:val="002A1E94"/>
    <w:rsid w:val="002A2900"/>
    <w:rsid w:val="002A325B"/>
    <w:rsid w:val="002A33A4"/>
    <w:rsid w:val="002A4A04"/>
    <w:rsid w:val="002A4D0D"/>
    <w:rsid w:val="002A5A1B"/>
    <w:rsid w:val="002A5CBF"/>
    <w:rsid w:val="002A5DC8"/>
    <w:rsid w:val="002A6C98"/>
    <w:rsid w:val="002A7592"/>
    <w:rsid w:val="002A7628"/>
    <w:rsid w:val="002B0164"/>
    <w:rsid w:val="002B020D"/>
    <w:rsid w:val="002B0B0C"/>
    <w:rsid w:val="002B0C20"/>
    <w:rsid w:val="002B0DE8"/>
    <w:rsid w:val="002B14AA"/>
    <w:rsid w:val="002B1B87"/>
    <w:rsid w:val="002B1DB9"/>
    <w:rsid w:val="002B2219"/>
    <w:rsid w:val="002B2D45"/>
    <w:rsid w:val="002B3245"/>
    <w:rsid w:val="002B325A"/>
    <w:rsid w:val="002B3682"/>
    <w:rsid w:val="002B381B"/>
    <w:rsid w:val="002B39E1"/>
    <w:rsid w:val="002B3E68"/>
    <w:rsid w:val="002B427E"/>
    <w:rsid w:val="002B472F"/>
    <w:rsid w:val="002B4ACC"/>
    <w:rsid w:val="002B51F1"/>
    <w:rsid w:val="002B56A3"/>
    <w:rsid w:val="002B59A5"/>
    <w:rsid w:val="002B5DC0"/>
    <w:rsid w:val="002B61BE"/>
    <w:rsid w:val="002B6527"/>
    <w:rsid w:val="002B6919"/>
    <w:rsid w:val="002B6ABB"/>
    <w:rsid w:val="002B71E8"/>
    <w:rsid w:val="002B720C"/>
    <w:rsid w:val="002B77CA"/>
    <w:rsid w:val="002B77DE"/>
    <w:rsid w:val="002B7F9B"/>
    <w:rsid w:val="002C028E"/>
    <w:rsid w:val="002C048F"/>
    <w:rsid w:val="002C07EA"/>
    <w:rsid w:val="002C0ADD"/>
    <w:rsid w:val="002C0CB7"/>
    <w:rsid w:val="002C0D5D"/>
    <w:rsid w:val="002C11E7"/>
    <w:rsid w:val="002C1649"/>
    <w:rsid w:val="002C16A0"/>
    <w:rsid w:val="002C2015"/>
    <w:rsid w:val="002C2171"/>
    <w:rsid w:val="002C2769"/>
    <w:rsid w:val="002C2B41"/>
    <w:rsid w:val="002C3893"/>
    <w:rsid w:val="002C3C4E"/>
    <w:rsid w:val="002C3C95"/>
    <w:rsid w:val="002C3F92"/>
    <w:rsid w:val="002C4105"/>
    <w:rsid w:val="002C4558"/>
    <w:rsid w:val="002C4735"/>
    <w:rsid w:val="002C488C"/>
    <w:rsid w:val="002C4A3A"/>
    <w:rsid w:val="002C4CCA"/>
    <w:rsid w:val="002C5224"/>
    <w:rsid w:val="002C5966"/>
    <w:rsid w:val="002C6BB3"/>
    <w:rsid w:val="002C6FCE"/>
    <w:rsid w:val="002C74A8"/>
    <w:rsid w:val="002D0421"/>
    <w:rsid w:val="002D0787"/>
    <w:rsid w:val="002D16B5"/>
    <w:rsid w:val="002D1798"/>
    <w:rsid w:val="002D1E99"/>
    <w:rsid w:val="002D2109"/>
    <w:rsid w:val="002D2504"/>
    <w:rsid w:val="002D25D8"/>
    <w:rsid w:val="002D2966"/>
    <w:rsid w:val="002D2AF8"/>
    <w:rsid w:val="002D2C61"/>
    <w:rsid w:val="002D3111"/>
    <w:rsid w:val="002D3505"/>
    <w:rsid w:val="002D3750"/>
    <w:rsid w:val="002D4574"/>
    <w:rsid w:val="002D4C5A"/>
    <w:rsid w:val="002D4EA9"/>
    <w:rsid w:val="002D5206"/>
    <w:rsid w:val="002D55B1"/>
    <w:rsid w:val="002D5640"/>
    <w:rsid w:val="002D564A"/>
    <w:rsid w:val="002D5737"/>
    <w:rsid w:val="002D5AC8"/>
    <w:rsid w:val="002D6570"/>
    <w:rsid w:val="002D68F2"/>
    <w:rsid w:val="002E01F3"/>
    <w:rsid w:val="002E075D"/>
    <w:rsid w:val="002E0868"/>
    <w:rsid w:val="002E145E"/>
    <w:rsid w:val="002E1537"/>
    <w:rsid w:val="002E16F5"/>
    <w:rsid w:val="002E1730"/>
    <w:rsid w:val="002E18AD"/>
    <w:rsid w:val="002E1A04"/>
    <w:rsid w:val="002E21FA"/>
    <w:rsid w:val="002E227E"/>
    <w:rsid w:val="002E22A2"/>
    <w:rsid w:val="002E23CF"/>
    <w:rsid w:val="002E2D37"/>
    <w:rsid w:val="002E2E93"/>
    <w:rsid w:val="002E334F"/>
    <w:rsid w:val="002E3610"/>
    <w:rsid w:val="002E36FE"/>
    <w:rsid w:val="002E3719"/>
    <w:rsid w:val="002E3D14"/>
    <w:rsid w:val="002E3EB2"/>
    <w:rsid w:val="002E4284"/>
    <w:rsid w:val="002E4304"/>
    <w:rsid w:val="002E44C8"/>
    <w:rsid w:val="002E4505"/>
    <w:rsid w:val="002E473F"/>
    <w:rsid w:val="002E49E1"/>
    <w:rsid w:val="002E4CF2"/>
    <w:rsid w:val="002E503B"/>
    <w:rsid w:val="002E510A"/>
    <w:rsid w:val="002E5228"/>
    <w:rsid w:val="002E691A"/>
    <w:rsid w:val="002E697B"/>
    <w:rsid w:val="002E69A9"/>
    <w:rsid w:val="002E6B72"/>
    <w:rsid w:val="002E72D3"/>
    <w:rsid w:val="002E7428"/>
    <w:rsid w:val="002E7584"/>
    <w:rsid w:val="002E7638"/>
    <w:rsid w:val="002E7D81"/>
    <w:rsid w:val="002F0113"/>
    <w:rsid w:val="002F0943"/>
    <w:rsid w:val="002F1211"/>
    <w:rsid w:val="002F1968"/>
    <w:rsid w:val="002F2473"/>
    <w:rsid w:val="002F2568"/>
    <w:rsid w:val="002F26A5"/>
    <w:rsid w:val="002F2C6F"/>
    <w:rsid w:val="002F2FA0"/>
    <w:rsid w:val="002F3472"/>
    <w:rsid w:val="002F3A08"/>
    <w:rsid w:val="002F4625"/>
    <w:rsid w:val="002F463D"/>
    <w:rsid w:val="002F49E1"/>
    <w:rsid w:val="002F4E8C"/>
    <w:rsid w:val="002F507D"/>
    <w:rsid w:val="002F57DC"/>
    <w:rsid w:val="002F5941"/>
    <w:rsid w:val="002F5BAF"/>
    <w:rsid w:val="002F5DC8"/>
    <w:rsid w:val="002F5ECE"/>
    <w:rsid w:val="002F643F"/>
    <w:rsid w:val="002F64EA"/>
    <w:rsid w:val="002F68AE"/>
    <w:rsid w:val="002F6A6A"/>
    <w:rsid w:val="002F6CB3"/>
    <w:rsid w:val="002F6FE7"/>
    <w:rsid w:val="002F70C0"/>
    <w:rsid w:val="002F7284"/>
    <w:rsid w:val="002F7692"/>
    <w:rsid w:val="002F7E94"/>
    <w:rsid w:val="00300827"/>
    <w:rsid w:val="003008D9"/>
    <w:rsid w:val="00300C42"/>
    <w:rsid w:val="003012D3"/>
    <w:rsid w:val="0030140D"/>
    <w:rsid w:val="003014FA"/>
    <w:rsid w:val="0030184A"/>
    <w:rsid w:val="003020EC"/>
    <w:rsid w:val="00302178"/>
    <w:rsid w:val="00302232"/>
    <w:rsid w:val="0030246F"/>
    <w:rsid w:val="00303150"/>
    <w:rsid w:val="0030330D"/>
    <w:rsid w:val="003039AF"/>
    <w:rsid w:val="00303C94"/>
    <w:rsid w:val="00303FA9"/>
    <w:rsid w:val="00304643"/>
    <w:rsid w:val="00304B02"/>
    <w:rsid w:val="00304B45"/>
    <w:rsid w:val="00304B76"/>
    <w:rsid w:val="00304C74"/>
    <w:rsid w:val="00304DE7"/>
    <w:rsid w:val="0030527A"/>
    <w:rsid w:val="003055E9"/>
    <w:rsid w:val="003056C3"/>
    <w:rsid w:val="003060ED"/>
    <w:rsid w:val="00306C4E"/>
    <w:rsid w:val="00306E57"/>
    <w:rsid w:val="00306FBD"/>
    <w:rsid w:val="0030708B"/>
    <w:rsid w:val="00307136"/>
    <w:rsid w:val="003072EF"/>
    <w:rsid w:val="003073D3"/>
    <w:rsid w:val="00307617"/>
    <w:rsid w:val="00307785"/>
    <w:rsid w:val="00307C77"/>
    <w:rsid w:val="00307E53"/>
    <w:rsid w:val="00307F54"/>
    <w:rsid w:val="0031028E"/>
    <w:rsid w:val="00310AD2"/>
    <w:rsid w:val="0031157F"/>
    <w:rsid w:val="003117B1"/>
    <w:rsid w:val="003117DE"/>
    <w:rsid w:val="00312190"/>
    <w:rsid w:val="00312450"/>
    <w:rsid w:val="00312671"/>
    <w:rsid w:val="00312E3D"/>
    <w:rsid w:val="00312E67"/>
    <w:rsid w:val="00312ED6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691"/>
    <w:rsid w:val="0031582F"/>
    <w:rsid w:val="00315A13"/>
    <w:rsid w:val="00315D6B"/>
    <w:rsid w:val="00315D84"/>
    <w:rsid w:val="00316330"/>
    <w:rsid w:val="0031680C"/>
    <w:rsid w:val="00316BAF"/>
    <w:rsid w:val="00317283"/>
    <w:rsid w:val="003174AA"/>
    <w:rsid w:val="0031759B"/>
    <w:rsid w:val="00317B6B"/>
    <w:rsid w:val="00317D1E"/>
    <w:rsid w:val="003206CD"/>
    <w:rsid w:val="00320D7A"/>
    <w:rsid w:val="00321389"/>
    <w:rsid w:val="00321434"/>
    <w:rsid w:val="0032277A"/>
    <w:rsid w:val="00322BAA"/>
    <w:rsid w:val="00322CF7"/>
    <w:rsid w:val="0032359C"/>
    <w:rsid w:val="003242AF"/>
    <w:rsid w:val="003245A0"/>
    <w:rsid w:val="00324642"/>
    <w:rsid w:val="003246AC"/>
    <w:rsid w:val="003248E1"/>
    <w:rsid w:val="00324A74"/>
    <w:rsid w:val="00324E62"/>
    <w:rsid w:val="003255BF"/>
    <w:rsid w:val="003257D9"/>
    <w:rsid w:val="00325871"/>
    <w:rsid w:val="0032607D"/>
    <w:rsid w:val="00326583"/>
    <w:rsid w:val="003272B3"/>
    <w:rsid w:val="00327AC8"/>
    <w:rsid w:val="003301A5"/>
    <w:rsid w:val="00330699"/>
    <w:rsid w:val="00330878"/>
    <w:rsid w:val="00330FCC"/>
    <w:rsid w:val="00331097"/>
    <w:rsid w:val="00331173"/>
    <w:rsid w:val="003314EC"/>
    <w:rsid w:val="00331500"/>
    <w:rsid w:val="00331ECA"/>
    <w:rsid w:val="00332216"/>
    <w:rsid w:val="00332B44"/>
    <w:rsid w:val="0033308C"/>
    <w:rsid w:val="0033361C"/>
    <w:rsid w:val="0033394C"/>
    <w:rsid w:val="003339A5"/>
    <w:rsid w:val="003339FD"/>
    <w:rsid w:val="00333C0E"/>
    <w:rsid w:val="00333CEE"/>
    <w:rsid w:val="00333D82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31C"/>
    <w:rsid w:val="003373D4"/>
    <w:rsid w:val="003375EE"/>
    <w:rsid w:val="00337638"/>
    <w:rsid w:val="00337701"/>
    <w:rsid w:val="00337917"/>
    <w:rsid w:val="00337AFE"/>
    <w:rsid w:val="0034024F"/>
    <w:rsid w:val="00340DCD"/>
    <w:rsid w:val="003415F0"/>
    <w:rsid w:val="0034193E"/>
    <w:rsid w:val="00341C24"/>
    <w:rsid w:val="0034236E"/>
    <w:rsid w:val="003426DC"/>
    <w:rsid w:val="00342715"/>
    <w:rsid w:val="00342940"/>
    <w:rsid w:val="00342B32"/>
    <w:rsid w:val="00342E49"/>
    <w:rsid w:val="00343443"/>
    <w:rsid w:val="00343884"/>
    <w:rsid w:val="00343B82"/>
    <w:rsid w:val="00343CD1"/>
    <w:rsid w:val="00344111"/>
    <w:rsid w:val="00344207"/>
    <w:rsid w:val="003445CA"/>
    <w:rsid w:val="00344698"/>
    <w:rsid w:val="00344CF3"/>
    <w:rsid w:val="003452AB"/>
    <w:rsid w:val="00345E7D"/>
    <w:rsid w:val="00346E84"/>
    <w:rsid w:val="00347508"/>
    <w:rsid w:val="0034759B"/>
    <w:rsid w:val="00347AC9"/>
    <w:rsid w:val="003503E2"/>
    <w:rsid w:val="003505CA"/>
    <w:rsid w:val="00350782"/>
    <w:rsid w:val="00350AA0"/>
    <w:rsid w:val="00350C61"/>
    <w:rsid w:val="00350FEB"/>
    <w:rsid w:val="00351037"/>
    <w:rsid w:val="00351358"/>
    <w:rsid w:val="0035136A"/>
    <w:rsid w:val="003515E1"/>
    <w:rsid w:val="0035180F"/>
    <w:rsid w:val="0035183A"/>
    <w:rsid w:val="0035188E"/>
    <w:rsid w:val="00351AA4"/>
    <w:rsid w:val="00351CEC"/>
    <w:rsid w:val="00351F88"/>
    <w:rsid w:val="003521C5"/>
    <w:rsid w:val="00353715"/>
    <w:rsid w:val="00353922"/>
    <w:rsid w:val="003539DB"/>
    <w:rsid w:val="00353F91"/>
    <w:rsid w:val="00354222"/>
    <w:rsid w:val="00354493"/>
    <w:rsid w:val="003548CD"/>
    <w:rsid w:val="003549B5"/>
    <w:rsid w:val="00354AE5"/>
    <w:rsid w:val="00354DFE"/>
    <w:rsid w:val="00355160"/>
    <w:rsid w:val="003552A9"/>
    <w:rsid w:val="00355822"/>
    <w:rsid w:val="00355D1E"/>
    <w:rsid w:val="003560E0"/>
    <w:rsid w:val="0035635D"/>
    <w:rsid w:val="0035644B"/>
    <w:rsid w:val="003566BE"/>
    <w:rsid w:val="003568A9"/>
    <w:rsid w:val="00356A4C"/>
    <w:rsid w:val="00356BB0"/>
    <w:rsid w:val="003570FF"/>
    <w:rsid w:val="0035742D"/>
    <w:rsid w:val="003576B9"/>
    <w:rsid w:val="0035799F"/>
    <w:rsid w:val="003579F0"/>
    <w:rsid w:val="0036050A"/>
    <w:rsid w:val="00360D3E"/>
    <w:rsid w:val="0036173D"/>
    <w:rsid w:val="00361806"/>
    <w:rsid w:val="00361A9C"/>
    <w:rsid w:val="00362157"/>
    <w:rsid w:val="003624FF"/>
    <w:rsid w:val="003626E1"/>
    <w:rsid w:val="003627AA"/>
    <w:rsid w:val="003628B5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D"/>
    <w:rsid w:val="00366609"/>
    <w:rsid w:val="003668F6"/>
    <w:rsid w:val="00366A7B"/>
    <w:rsid w:val="00366B44"/>
    <w:rsid w:val="00366B85"/>
    <w:rsid w:val="0036701F"/>
    <w:rsid w:val="00367265"/>
    <w:rsid w:val="00367856"/>
    <w:rsid w:val="00367D79"/>
    <w:rsid w:val="00370C1B"/>
    <w:rsid w:val="00370CE0"/>
    <w:rsid w:val="00370DFF"/>
    <w:rsid w:val="003713CF"/>
    <w:rsid w:val="003717EA"/>
    <w:rsid w:val="00371A40"/>
    <w:rsid w:val="00371EEF"/>
    <w:rsid w:val="00372392"/>
    <w:rsid w:val="0037292C"/>
    <w:rsid w:val="00372F68"/>
    <w:rsid w:val="00372F6A"/>
    <w:rsid w:val="0037306E"/>
    <w:rsid w:val="003731D4"/>
    <w:rsid w:val="003736F2"/>
    <w:rsid w:val="00373FEC"/>
    <w:rsid w:val="003745EF"/>
    <w:rsid w:val="00374777"/>
    <w:rsid w:val="003750E2"/>
    <w:rsid w:val="003757BA"/>
    <w:rsid w:val="00375834"/>
    <w:rsid w:val="003758B7"/>
    <w:rsid w:val="00375B2C"/>
    <w:rsid w:val="003760EE"/>
    <w:rsid w:val="00376453"/>
    <w:rsid w:val="00376642"/>
    <w:rsid w:val="00376729"/>
    <w:rsid w:val="0037754C"/>
    <w:rsid w:val="00377639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1C3"/>
    <w:rsid w:val="003812ED"/>
    <w:rsid w:val="00381352"/>
    <w:rsid w:val="003814ED"/>
    <w:rsid w:val="00381AC6"/>
    <w:rsid w:val="00382058"/>
    <w:rsid w:val="003822E6"/>
    <w:rsid w:val="003823B4"/>
    <w:rsid w:val="00382595"/>
    <w:rsid w:val="003829C0"/>
    <w:rsid w:val="00382BB1"/>
    <w:rsid w:val="00382C56"/>
    <w:rsid w:val="00382C5D"/>
    <w:rsid w:val="0038315E"/>
    <w:rsid w:val="003832EC"/>
    <w:rsid w:val="0038370E"/>
    <w:rsid w:val="00383849"/>
    <w:rsid w:val="00383D17"/>
    <w:rsid w:val="00383F5C"/>
    <w:rsid w:val="0038472E"/>
    <w:rsid w:val="00384938"/>
    <w:rsid w:val="00385235"/>
    <w:rsid w:val="003857AE"/>
    <w:rsid w:val="003858B3"/>
    <w:rsid w:val="00385CBC"/>
    <w:rsid w:val="00385D9C"/>
    <w:rsid w:val="00386076"/>
    <w:rsid w:val="003864AE"/>
    <w:rsid w:val="003867C5"/>
    <w:rsid w:val="00386AD1"/>
    <w:rsid w:val="00386CA9"/>
    <w:rsid w:val="0038729C"/>
    <w:rsid w:val="003872CE"/>
    <w:rsid w:val="003873F9"/>
    <w:rsid w:val="003875BF"/>
    <w:rsid w:val="003878A1"/>
    <w:rsid w:val="00387935"/>
    <w:rsid w:val="00387F16"/>
    <w:rsid w:val="00390227"/>
    <w:rsid w:val="00390332"/>
    <w:rsid w:val="00390656"/>
    <w:rsid w:val="00390B44"/>
    <w:rsid w:val="003915E4"/>
    <w:rsid w:val="003917C9"/>
    <w:rsid w:val="003918A3"/>
    <w:rsid w:val="0039190E"/>
    <w:rsid w:val="00391A9E"/>
    <w:rsid w:val="00391D1F"/>
    <w:rsid w:val="00392098"/>
    <w:rsid w:val="0039231F"/>
    <w:rsid w:val="0039283B"/>
    <w:rsid w:val="00392B40"/>
    <w:rsid w:val="00392BC0"/>
    <w:rsid w:val="00392C66"/>
    <w:rsid w:val="00392DB6"/>
    <w:rsid w:val="003939D9"/>
    <w:rsid w:val="003945AE"/>
    <w:rsid w:val="00394891"/>
    <w:rsid w:val="00394A54"/>
    <w:rsid w:val="00394B60"/>
    <w:rsid w:val="00394BD1"/>
    <w:rsid w:val="00394EF6"/>
    <w:rsid w:val="0039605E"/>
    <w:rsid w:val="00396384"/>
    <w:rsid w:val="00396891"/>
    <w:rsid w:val="0039696D"/>
    <w:rsid w:val="003971F3"/>
    <w:rsid w:val="00397217"/>
    <w:rsid w:val="0039757A"/>
    <w:rsid w:val="003A0061"/>
    <w:rsid w:val="003A00F4"/>
    <w:rsid w:val="003A093D"/>
    <w:rsid w:val="003A0B72"/>
    <w:rsid w:val="003A0D96"/>
    <w:rsid w:val="003A0DA1"/>
    <w:rsid w:val="003A0ED4"/>
    <w:rsid w:val="003A0F25"/>
    <w:rsid w:val="003A11F4"/>
    <w:rsid w:val="003A1A13"/>
    <w:rsid w:val="003A1A3A"/>
    <w:rsid w:val="003A1C03"/>
    <w:rsid w:val="003A1FF9"/>
    <w:rsid w:val="003A20AD"/>
    <w:rsid w:val="003A2366"/>
    <w:rsid w:val="003A2CB0"/>
    <w:rsid w:val="003A326F"/>
    <w:rsid w:val="003A347A"/>
    <w:rsid w:val="003A3503"/>
    <w:rsid w:val="003A4277"/>
    <w:rsid w:val="003A4314"/>
    <w:rsid w:val="003A4356"/>
    <w:rsid w:val="003A49C0"/>
    <w:rsid w:val="003A4C98"/>
    <w:rsid w:val="003A4CD5"/>
    <w:rsid w:val="003A52D1"/>
    <w:rsid w:val="003A545E"/>
    <w:rsid w:val="003A5856"/>
    <w:rsid w:val="003A6082"/>
    <w:rsid w:val="003A6F1B"/>
    <w:rsid w:val="003A71F0"/>
    <w:rsid w:val="003A78E3"/>
    <w:rsid w:val="003A79FB"/>
    <w:rsid w:val="003A7BE4"/>
    <w:rsid w:val="003A7EAC"/>
    <w:rsid w:val="003B04C5"/>
    <w:rsid w:val="003B06C6"/>
    <w:rsid w:val="003B08CA"/>
    <w:rsid w:val="003B097C"/>
    <w:rsid w:val="003B0D29"/>
    <w:rsid w:val="003B1179"/>
    <w:rsid w:val="003B11A6"/>
    <w:rsid w:val="003B1DA3"/>
    <w:rsid w:val="003B21C4"/>
    <w:rsid w:val="003B2AD0"/>
    <w:rsid w:val="003B2D75"/>
    <w:rsid w:val="003B2FB6"/>
    <w:rsid w:val="003B31C7"/>
    <w:rsid w:val="003B33F6"/>
    <w:rsid w:val="003B343B"/>
    <w:rsid w:val="003B38A0"/>
    <w:rsid w:val="003B3AF7"/>
    <w:rsid w:val="003B4917"/>
    <w:rsid w:val="003B4B06"/>
    <w:rsid w:val="003B4D05"/>
    <w:rsid w:val="003B4E37"/>
    <w:rsid w:val="003B533A"/>
    <w:rsid w:val="003B5EA8"/>
    <w:rsid w:val="003B611E"/>
    <w:rsid w:val="003B634C"/>
    <w:rsid w:val="003B675A"/>
    <w:rsid w:val="003B6CA8"/>
    <w:rsid w:val="003B76C1"/>
    <w:rsid w:val="003B76F1"/>
    <w:rsid w:val="003B7890"/>
    <w:rsid w:val="003B7BCB"/>
    <w:rsid w:val="003B7DE7"/>
    <w:rsid w:val="003B7E99"/>
    <w:rsid w:val="003B7F32"/>
    <w:rsid w:val="003C04C8"/>
    <w:rsid w:val="003C0542"/>
    <w:rsid w:val="003C06FF"/>
    <w:rsid w:val="003C0807"/>
    <w:rsid w:val="003C0969"/>
    <w:rsid w:val="003C0E99"/>
    <w:rsid w:val="003C0F6D"/>
    <w:rsid w:val="003C121B"/>
    <w:rsid w:val="003C1396"/>
    <w:rsid w:val="003C17D0"/>
    <w:rsid w:val="003C1BEE"/>
    <w:rsid w:val="003C1F11"/>
    <w:rsid w:val="003C1FDC"/>
    <w:rsid w:val="003C29C9"/>
    <w:rsid w:val="003C2BF6"/>
    <w:rsid w:val="003C2DDE"/>
    <w:rsid w:val="003C2F9E"/>
    <w:rsid w:val="003C372C"/>
    <w:rsid w:val="003C37D9"/>
    <w:rsid w:val="003C37EA"/>
    <w:rsid w:val="003C39A1"/>
    <w:rsid w:val="003C3C02"/>
    <w:rsid w:val="003C3C07"/>
    <w:rsid w:val="003C4686"/>
    <w:rsid w:val="003C48AE"/>
    <w:rsid w:val="003C4BED"/>
    <w:rsid w:val="003C4CF2"/>
    <w:rsid w:val="003C4DA7"/>
    <w:rsid w:val="003C50FC"/>
    <w:rsid w:val="003C530C"/>
    <w:rsid w:val="003C545A"/>
    <w:rsid w:val="003C549C"/>
    <w:rsid w:val="003C5745"/>
    <w:rsid w:val="003C5972"/>
    <w:rsid w:val="003C5C05"/>
    <w:rsid w:val="003C5E06"/>
    <w:rsid w:val="003C5F9A"/>
    <w:rsid w:val="003C6356"/>
    <w:rsid w:val="003C6372"/>
    <w:rsid w:val="003C63B7"/>
    <w:rsid w:val="003C66F6"/>
    <w:rsid w:val="003C6870"/>
    <w:rsid w:val="003C691C"/>
    <w:rsid w:val="003C6DF0"/>
    <w:rsid w:val="003C6EA0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C5D"/>
    <w:rsid w:val="003D0CF5"/>
    <w:rsid w:val="003D0E27"/>
    <w:rsid w:val="003D0ED5"/>
    <w:rsid w:val="003D15AA"/>
    <w:rsid w:val="003D15C5"/>
    <w:rsid w:val="003D1CEA"/>
    <w:rsid w:val="003D336A"/>
    <w:rsid w:val="003D3460"/>
    <w:rsid w:val="003D3C2E"/>
    <w:rsid w:val="003D4511"/>
    <w:rsid w:val="003D4560"/>
    <w:rsid w:val="003D46BA"/>
    <w:rsid w:val="003D488C"/>
    <w:rsid w:val="003D4F3E"/>
    <w:rsid w:val="003D5892"/>
    <w:rsid w:val="003D5BE5"/>
    <w:rsid w:val="003D5EA7"/>
    <w:rsid w:val="003D5F21"/>
    <w:rsid w:val="003D6198"/>
    <w:rsid w:val="003D7469"/>
    <w:rsid w:val="003D77C7"/>
    <w:rsid w:val="003D783B"/>
    <w:rsid w:val="003D7997"/>
    <w:rsid w:val="003D79FB"/>
    <w:rsid w:val="003D7DE1"/>
    <w:rsid w:val="003E004D"/>
    <w:rsid w:val="003E0432"/>
    <w:rsid w:val="003E05A0"/>
    <w:rsid w:val="003E0926"/>
    <w:rsid w:val="003E12D3"/>
    <w:rsid w:val="003E1321"/>
    <w:rsid w:val="003E15B3"/>
    <w:rsid w:val="003E1ED4"/>
    <w:rsid w:val="003E27BD"/>
    <w:rsid w:val="003E29EB"/>
    <w:rsid w:val="003E2B65"/>
    <w:rsid w:val="003E3307"/>
    <w:rsid w:val="003E332A"/>
    <w:rsid w:val="003E353D"/>
    <w:rsid w:val="003E361B"/>
    <w:rsid w:val="003E3625"/>
    <w:rsid w:val="003E4223"/>
    <w:rsid w:val="003E5399"/>
    <w:rsid w:val="003E56FD"/>
    <w:rsid w:val="003E57E6"/>
    <w:rsid w:val="003E5955"/>
    <w:rsid w:val="003E5A3A"/>
    <w:rsid w:val="003E6029"/>
    <w:rsid w:val="003E60E2"/>
    <w:rsid w:val="003E6824"/>
    <w:rsid w:val="003E6BDF"/>
    <w:rsid w:val="003E6C13"/>
    <w:rsid w:val="003E6D6F"/>
    <w:rsid w:val="003E6E78"/>
    <w:rsid w:val="003E755D"/>
    <w:rsid w:val="003E78CE"/>
    <w:rsid w:val="003E7973"/>
    <w:rsid w:val="003E7C56"/>
    <w:rsid w:val="003E7C65"/>
    <w:rsid w:val="003F04E8"/>
    <w:rsid w:val="003F1226"/>
    <w:rsid w:val="003F13A3"/>
    <w:rsid w:val="003F1BCE"/>
    <w:rsid w:val="003F1D22"/>
    <w:rsid w:val="003F24D9"/>
    <w:rsid w:val="003F2681"/>
    <w:rsid w:val="003F2725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712"/>
    <w:rsid w:val="003F4F22"/>
    <w:rsid w:val="003F5017"/>
    <w:rsid w:val="003F54E0"/>
    <w:rsid w:val="003F54E6"/>
    <w:rsid w:val="003F5AC7"/>
    <w:rsid w:val="003F5D51"/>
    <w:rsid w:val="003F5E77"/>
    <w:rsid w:val="003F5FA4"/>
    <w:rsid w:val="003F6307"/>
    <w:rsid w:val="003F74F3"/>
    <w:rsid w:val="003F7E74"/>
    <w:rsid w:val="00400147"/>
    <w:rsid w:val="00400406"/>
    <w:rsid w:val="00400BDC"/>
    <w:rsid w:val="00400C56"/>
    <w:rsid w:val="00401372"/>
    <w:rsid w:val="0040165D"/>
    <w:rsid w:val="00401D9D"/>
    <w:rsid w:val="00401FA9"/>
    <w:rsid w:val="00401FDB"/>
    <w:rsid w:val="00402068"/>
    <w:rsid w:val="00402124"/>
    <w:rsid w:val="00402361"/>
    <w:rsid w:val="00402389"/>
    <w:rsid w:val="004025C9"/>
    <w:rsid w:val="004028FA"/>
    <w:rsid w:val="00402B56"/>
    <w:rsid w:val="00402BA6"/>
    <w:rsid w:val="00402C46"/>
    <w:rsid w:val="00402D6F"/>
    <w:rsid w:val="004032B7"/>
    <w:rsid w:val="0040332D"/>
    <w:rsid w:val="004034BC"/>
    <w:rsid w:val="0040380A"/>
    <w:rsid w:val="00403888"/>
    <w:rsid w:val="00403AF8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5A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73D0"/>
    <w:rsid w:val="00407B89"/>
    <w:rsid w:val="00407D2A"/>
    <w:rsid w:val="00410310"/>
    <w:rsid w:val="004105E2"/>
    <w:rsid w:val="00410922"/>
    <w:rsid w:val="00410B49"/>
    <w:rsid w:val="00411485"/>
    <w:rsid w:val="00411665"/>
    <w:rsid w:val="00411702"/>
    <w:rsid w:val="00411BF2"/>
    <w:rsid w:val="0041269E"/>
    <w:rsid w:val="00412962"/>
    <w:rsid w:val="00412F13"/>
    <w:rsid w:val="00412F95"/>
    <w:rsid w:val="00413016"/>
    <w:rsid w:val="004138BA"/>
    <w:rsid w:val="00413C3D"/>
    <w:rsid w:val="00413C6D"/>
    <w:rsid w:val="00413D76"/>
    <w:rsid w:val="00413E60"/>
    <w:rsid w:val="004142B7"/>
    <w:rsid w:val="004146D0"/>
    <w:rsid w:val="00414B1D"/>
    <w:rsid w:val="00414BF7"/>
    <w:rsid w:val="00414D2F"/>
    <w:rsid w:val="00414DEF"/>
    <w:rsid w:val="00414DF5"/>
    <w:rsid w:val="00414F6D"/>
    <w:rsid w:val="00415B2E"/>
    <w:rsid w:val="00415E1C"/>
    <w:rsid w:val="00416290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13B4"/>
    <w:rsid w:val="0042159D"/>
    <w:rsid w:val="004216E3"/>
    <w:rsid w:val="00421B4D"/>
    <w:rsid w:val="00421BCC"/>
    <w:rsid w:val="00421BEF"/>
    <w:rsid w:val="00421CDB"/>
    <w:rsid w:val="0042222F"/>
    <w:rsid w:val="00422B0F"/>
    <w:rsid w:val="0042331B"/>
    <w:rsid w:val="004234E6"/>
    <w:rsid w:val="00423DA7"/>
    <w:rsid w:val="00423E69"/>
    <w:rsid w:val="0042438F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2AF"/>
    <w:rsid w:val="004253A6"/>
    <w:rsid w:val="00425594"/>
    <w:rsid w:val="00425B9D"/>
    <w:rsid w:val="00425DB1"/>
    <w:rsid w:val="00426EF6"/>
    <w:rsid w:val="004278E5"/>
    <w:rsid w:val="004302C6"/>
    <w:rsid w:val="00430574"/>
    <w:rsid w:val="00430835"/>
    <w:rsid w:val="00430DC8"/>
    <w:rsid w:val="00431292"/>
    <w:rsid w:val="004312EE"/>
    <w:rsid w:val="00432A06"/>
    <w:rsid w:val="00432BA2"/>
    <w:rsid w:val="00432C0C"/>
    <w:rsid w:val="00433019"/>
    <w:rsid w:val="0043308F"/>
    <w:rsid w:val="00433273"/>
    <w:rsid w:val="0043355F"/>
    <w:rsid w:val="0043388A"/>
    <w:rsid w:val="004339EE"/>
    <w:rsid w:val="00433A63"/>
    <w:rsid w:val="0043414E"/>
    <w:rsid w:val="00434CDD"/>
    <w:rsid w:val="0043573D"/>
    <w:rsid w:val="00435961"/>
    <w:rsid w:val="00435A0B"/>
    <w:rsid w:val="00435A6F"/>
    <w:rsid w:val="00435F82"/>
    <w:rsid w:val="004362BF"/>
    <w:rsid w:val="00436BE2"/>
    <w:rsid w:val="00436E09"/>
    <w:rsid w:val="00437F96"/>
    <w:rsid w:val="00437FE2"/>
    <w:rsid w:val="00440096"/>
    <w:rsid w:val="004400F1"/>
    <w:rsid w:val="004407A1"/>
    <w:rsid w:val="0044090B"/>
    <w:rsid w:val="00440F43"/>
    <w:rsid w:val="0044127A"/>
    <w:rsid w:val="00441E59"/>
    <w:rsid w:val="00441E7C"/>
    <w:rsid w:val="00441FA8"/>
    <w:rsid w:val="00441FF0"/>
    <w:rsid w:val="00442188"/>
    <w:rsid w:val="0044218D"/>
    <w:rsid w:val="00442768"/>
    <w:rsid w:val="00442AE8"/>
    <w:rsid w:val="00442C2C"/>
    <w:rsid w:val="00442E84"/>
    <w:rsid w:val="0044309F"/>
    <w:rsid w:val="004432A6"/>
    <w:rsid w:val="004437A3"/>
    <w:rsid w:val="00443895"/>
    <w:rsid w:val="004440D2"/>
    <w:rsid w:val="0044438E"/>
    <w:rsid w:val="0044447C"/>
    <w:rsid w:val="004444DF"/>
    <w:rsid w:val="004449DF"/>
    <w:rsid w:val="0044521A"/>
    <w:rsid w:val="004455A0"/>
    <w:rsid w:val="004458E7"/>
    <w:rsid w:val="00445A6C"/>
    <w:rsid w:val="00445FD4"/>
    <w:rsid w:val="00446237"/>
    <w:rsid w:val="0044627D"/>
    <w:rsid w:val="004468B1"/>
    <w:rsid w:val="00447046"/>
    <w:rsid w:val="00447709"/>
    <w:rsid w:val="00447912"/>
    <w:rsid w:val="004479CF"/>
    <w:rsid w:val="00447D0A"/>
    <w:rsid w:val="00447FBF"/>
    <w:rsid w:val="004500B9"/>
    <w:rsid w:val="004509B5"/>
    <w:rsid w:val="0045120B"/>
    <w:rsid w:val="00451258"/>
    <w:rsid w:val="004516E7"/>
    <w:rsid w:val="004517C8"/>
    <w:rsid w:val="004518A4"/>
    <w:rsid w:val="00451CD4"/>
    <w:rsid w:val="00452199"/>
    <w:rsid w:val="004523DA"/>
    <w:rsid w:val="00452435"/>
    <w:rsid w:val="00452494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561F"/>
    <w:rsid w:val="004556D3"/>
    <w:rsid w:val="004556EB"/>
    <w:rsid w:val="004559DA"/>
    <w:rsid w:val="00455DA0"/>
    <w:rsid w:val="00455DE9"/>
    <w:rsid w:val="00455DFE"/>
    <w:rsid w:val="00455F78"/>
    <w:rsid w:val="00456218"/>
    <w:rsid w:val="004563C1"/>
    <w:rsid w:val="0045692C"/>
    <w:rsid w:val="00456A3C"/>
    <w:rsid w:val="00457289"/>
    <w:rsid w:val="004574B8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F49"/>
    <w:rsid w:val="00462216"/>
    <w:rsid w:val="004625F7"/>
    <w:rsid w:val="00462A8B"/>
    <w:rsid w:val="00462ACE"/>
    <w:rsid w:val="00463693"/>
    <w:rsid w:val="00463764"/>
    <w:rsid w:val="00463A07"/>
    <w:rsid w:val="00464544"/>
    <w:rsid w:val="004648A0"/>
    <w:rsid w:val="00464A8C"/>
    <w:rsid w:val="00464A91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D40"/>
    <w:rsid w:val="0046713A"/>
    <w:rsid w:val="00467488"/>
    <w:rsid w:val="004674BB"/>
    <w:rsid w:val="00467B3F"/>
    <w:rsid w:val="00467E92"/>
    <w:rsid w:val="004702AB"/>
    <w:rsid w:val="004709BA"/>
    <w:rsid w:val="00471009"/>
    <w:rsid w:val="00471050"/>
    <w:rsid w:val="0047135D"/>
    <w:rsid w:val="0047212C"/>
    <w:rsid w:val="00472364"/>
    <w:rsid w:val="00472609"/>
    <w:rsid w:val="00472651"/>
    <w:rsid w:val="004729A8"/>
    <w:rsid w:val="00472AFE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F2A"/>
    <w:rsid w:val="004752F7"/>
    <w:rsid w:val="004753CC"/>
    <w:rsid w:val="00475589"/>
    <w:rsid w:val="00475865"/>
    <w:rsid w:val="00475A29"/>
    <w:rsid w:val="00475DE9"/>
    <w:rsid w:val="00475F15"/>
    <w:rsid w:val="00476271"/>
    <w:rsid w:val="004762D3"/>
    <w:rsid w:val="0047667B"/>
    <w:rsid w:val="004768AA"/>
    <w:rsid w:val="00476D77"/>
    <w:rsid w:val="0047711B"/>
    <w:rsid w:val="0047732D"/>
    <w:rsid w:val="00477568"/>
    <w:rsid w:val="00477592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C36"/>
    <w:rsid w:val="00482DD7"/>
    <w:rsid w:val="00483047"/>
    <w:rsid w:val="004831F9"/>
    <w:rsid w:val="0048335E"/>
    <w:rsid w:val="00483514"/>
    <w:rsid w:val="00483662"/>
    <w:rsid w:val="00484016"/>
    <w:rsid w:val="004843E1"/>
    <w:rsid w:val="00484930"/>
    <w:rsid w:val="00484D10"/>
    <w:rsid w:val="004850AC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D91"/>
    <w:rsid w:val="00487980"/>
    <w:rsid w:val="00487A51"/>
    <w:rsid w:val="00487CFF"/>
    <w:rsid w:val="00487D4B"/>
    <w:rsid w:val="004904E8"/>
    <w:rsid w:val="00491426"/>
    <w:rsid w:val="00491A24"/>
    <w:rsid w:val="00491E15"/>
    <w:rsid w:val="004921B1"/>
    <w:rsid w:val="00492A9A"/>
    <w:rsid w:val="00492F38"/>
    <w:rsid w:val="0049312A"/>
    <w:rsid w:val="0049342E"/>
    <w:rsid w:val="004934F9"/>
    <w:rsid w:val="00493815"/>
    <w:rsid w:val="00493DF5"/>
    <w:rsid w:val="0049486A"/>
    <w:rsid w:val="00495514"/>
    <w:rsid w:val="00495661"/>
    <w:rsid w:val="00495805"/>
    <w:rsid w:val="00495A4C"/>
    <w:rsid w:val="00495B3A"/>
    <w:rsid w:val="00495D6D"/>
    <w:rsid w:val="004960C5"/>
    <w:rsid w:val="004962E0"/>
    <w:rsid w:val="00496778"/>
    <w:rsid w:val="00497071"/>
    <w:rsid w:val="0049717D"/>
    <w:rsid w:val="00497225"/>
    <w:rsid w:val="00497572"/>
    <w:rsid w:val="00497A95"/>
    <w:rsid w:val="00497C7C"/>
    <w:rsid w:val="00497C94"/>
    <w:rsid w:val="00497CA1"/>
    <w:rsid w:val="00497DE9"/>
    <w:rsid w:val="00497DF8"/>
    <w:rsid w:val="00497E1D"/>
    <w:rsid w:val="004A01FF"/>
    <w:rsid w:val="004A0550"/>
    <w:rsid w:val="004A1447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E96"/>
    <w:rsid w:val="004A2F49"/>
    <w:rsid w:val="004A37DA"/>
    <w:rsid w:val="004A3B17"/>
    <w:rsid w:val="004A3CA6"/>
    <w:rsid w:val="004A3F50"/>
    <w:rsid w:val="004A4380"/>
    <w:rsid w:val="004A443A"/>
    <w:rsid w:val="004A462F"/>
    <w:rsid w:val="004A47E5"/>
    <w:rsid w:val="004A4981"/>
    <w:rsid w:val="004A4C30"/>
    <w:rsid w:val="004A4D22"/>
    <w:rsid w:val="004A4D9A"/>
    <w:rsid w:val="004A4E79"/>
    <w:rsid w:val="004A5388"/>
    <w:rsid w:val="004A5400"/>
    <w:rsid w:val="004A5EE8"/>
    <w:rsid w:val="004A5EFD"/>
    <w:rsid w:val="004A6353"/>
    <w:rsid w:val="004A64D8"/>
    <w:rsid w:val="004A656D"/>
    <w:rsid w:val="004A6653"/>
    <w:rsid w:val="004A6706"/>
    <w:rsid w:val="004A6958"/>
    <w:rsid w:val="004A6FB7"/>
    <w:rsid w:val="004A7345"/>
    <w:rsid w:val="004A7E2C"/>
    <w:rsid w:val="004A7F5F"/>
    <w:rsid w:val="004B02DA"/>
    <w:rsid w:val="004B0EED"/>
    <w:rsid w:val="004B0F37"/>
    <w:rsid w:val="004B116C"/>
    <w:rsid w:val="004B1440"/>
    <w:rsid w:val="004B1738"/>
    <w:rsid w:val="004B24B6"/>
    <w:rsid w:val="004B299F"/>
    <w:rsid w:val="004B314B"/>
    <w:rsid w:val="004B3808"/>
    <w:rsid w:val="004B39B5"/>
    <w:rsid w:val="004B4056"/>
    <w:rsid w:val="004B40C8"/>
    <w:rsid w:val="004B42C8"/>
    <w:rsid w:val="004B4B1C"/>
    <w:rsid w:val="004B4EF7"/>
    <w:rsid w:val="004B50C1"/>
    <w:rsid w:val="004B5570"/>
    <w:rsid w:val="004B59D3"/>
    <w:rsid w:val="004B5AA3"/>
    <w:rsid w:val="004B603F"/>
    <w:rsid w:val="004B6148"/>
    <w:rsid w:val="004B6663"/>
    <w:rsid w:val="004B6E07"/>
    <w:rsid w:val="004B7197"/>
    <w:rsid w:val="004B7222"/>
    <w:rsid w:val="004B7BF4"/>
    <w:rsid w:val="004B7D0C"/>
    <w:rsid w:val="004C0044"/>
    <w:rsid w:val="004C01C9"/>
    <w:rsid w:val="004C04ED"/>
    <w:rsid w:val="004C05AF"/>
    <w:rsid w:val="004C14DC"/>
    <w:rsid w:val="004C18B1"/>
    <w:rsid w:val="004C19CD"/>
    <w:rsid w:val="004C1C9D"/>
    <w:rsid w:val="004C1E39"/>
    <w:rsid w:val="004C2546"/>
    <w:rsid w:val="004C261C"/>
    <w:rsid w:val="004C2904"/>
    <w:rsid w:val="004C2D9A"/>
    <w:rsid w:val="004C32E9"/>
    <w:rsid w:val="004C3AC6"/>
    <w:rsid w:val="004C3FA1"/>
    <w:rsid w:val="004C4269"/>
    <w:rsid w:val="004C4526"/>
    <w:rsid w:val="004C48EF"/>
    <w:rsid w:val="004C4E39"/>
    <w:rsid w:val="004C531E"/>
    <w:rsid w:val="004C54B2"/>
    <w:rsid w:val="004C5621"/>
    <w:rsid w:val="004C665D"/>
    <w:rsid w:val="004C6EAA"/>
    <w:rsid w:val="004C6F97"/>
    <w:rsid w:val="004C76A3"/>
    <w:rsid w:val="004C78C7"/>
    <w:rsid w:val="004C7DBD"/>
    <w:rsid w:val="004C7DF9"/>
    <w:rsid w:val="004C7F51"/>
    <w:rsid w:val="004D05E6"/>
    <w:rsid w:val="004D0B78"/>
    <w:rsid w:val="004D0FE7"/>
    <w:rsid w:val="004D1129"/>
    <w:rsid w:val="004D1175"/>
    <w:rsid w:val="004D177A"/>
    <w:rsid w:val="004D18FF"/>
    <w:rsid w:val="004D208F"/>
    <w:rsid w:val="004D228E"/>
    <w:rsid w:val="004D303F"/>
    <w:rsid w:val="004D3121"/>
    <w:rsid w:val="004D3179"/>
    <w:rsid w:val="004D348B"/>
    <w:rsid w:val="004D3A79"/>
    <w:rsid w:val="004D3A94"/>
    <w:rsid w:val="004D3C2F"/>
    <w:rsid w:val="004D44A7"/>
    <w:rsid w:val="004D4555"/>
    <w:rsid w:val="004D4832"/>
    <w:rsid w:val="004D5511"/>
    <w:rsid w:val="004D5D21"/>
    <w:rsid w:val="004D5D44"/>
    <w:rsid w:val="004D5FD2"/>
    <w:rsid w:val="004D6733"/>
    <w:rsid w:val="004D731B"/>
    <w:rsid w:val="004D7A1F"/>
    <w:rsid w:val="004E057E"/>
    <w:rsid w:val="004E07E5"/>
    <w:rsid w:val="004E0836"/>
    <w:rsid w:val="004E1123"/>
    <w:rsid w:val="004E1620"/>
    <w:rsid w:val="004E17F9"/>
    <w:rsid w:val="004E1B8D"/>
    <w:rsid w:val="004E1EC2"/>
    <w:rsid w:val="004E2219"/>
    <w:rsid w:val="004E24F5"/>
    <w:rsid w:val="004E278C"/>
    <w:rsid w:val="004E30C4"/>
    <w:rsid w:val="004E3283"/>
    <w:rsid w:val="004E3446"/>
    <w:rsid w:val="004E349F"/>
    <w:rsid w:val="004E3760"/>
    <w:rsid w:val="004E3964"/>
    <w:rsid w:val="004E4161"/>
    <w:rsid w:val="004E435A"/>
    <w:rsid w:val="004E50B4"/>
    <w:rsid w:val="004E5524"/>
    <w:rsid w:val="004E5F8B"/>
    <w:rsid w:val="004E628C"/>
    <w:rsid w:val="004E6C9D"/>
    <w:rsid w:val="004E6FDC"/>
    <w:rsid w:val="004E7076"/>
    <w:rsid w:val="004E74AC"/>
    <w:rsid w:val="004E7508"/>
    <w:rsid w:val="004E7A82"/>
    <w:rsid w:val="004E7B2F"/>
    <w:rsid w:val="004F0356"/>
    <w:rsid w:val="004F07A3"/>
    <w:rsid w:val="004F1424"/>
    <w:rsid w:val="004F1436"/>
    <w:rsid w:val="004F1489"/>
    <w:rsid w:val="004F151B"/>
    <w:rsid w:val="004F1B69"/>
    <w:rsid w:val="004F2264"/>
    <w:rsid w:val="004F24ED"/>
    <w:rsid w:val="004F2656"/>
    <w:rsid w:val="004F2CD0"/>
    <w:rsid w:val="004F3027"/>
    <w:rsid w:val="004F3218"/>
    <w:rsid w:val="004F351C"/>
    <w:rsid w:val="004F36E2"/>
    <w:rsid w:val="004F3821"/>
    <w:rsid w:val="004F43FC"/>
    <w:rsid w:val="004F45EF"/>
    <w:rsid w:val="004F518C"/>
    <w:rsid w:val="004F5A2D"/>
    <w:rsid w:val="004F5C83"/>
    <w:rsid w:val="004F5E7E"/>
    <w:rsid w:val="004F5F0E"/>
    <w:rsid w:val="004F6001"/>
    <w:rsid w:val="004F629C"/>
    <w:rsid w:val="004F6350"/>
    <w:rsid w:val="004F6787"/>
    <w:rsid w:val="004F6D7A"/>
    <w:rsid w:val="004F6E45"/>
    <w:rsid w:val="004F6F22"/>
    <w:rsid w:val="004F709C"/>
    <w:rsid w:val="004F7597"/>
    <w:rsid w:val="004F76D9"/>
    <w:rsid w:val="004F7713"/>
    <w:rsid w:val="005004EF"/>
    <w:rsid w:val="00500660"/>
    <w:rsid w:val="00500CE2"/>
    <w:rsid w:val="00501279"/>
    <w:rsid w:val="00501371"/>
    <w:rsid w:val="005015D3"/>
    <w:rsid w:val="00501E15"/>
    <w:rsid w:val="00501E7B"/>
    <w:rsid w:val="00501FB6"/>
    <w:rsid w:val="005020E9"/>
    <w:rsid w:val="00502276"/>
    <w:rsid w:val="005025F3"/>
    <w:rsid w:val="0050273A"/>
    <w:rsid w:val="00502B46"/>
    <w:rsid w:val="00502BB9"/>
    <w:rsid w:val="00502CD9"/>
    <w:rsid w:val="00503E99"/>
    <w:rsid w:val="0050409A"/>
    <w:rsid w:val="00504617"/>
    <w:rsid w:val="00504BBB"/>
    <w:rsid w:val="0050513F"/>
    <w:rsid w:val="0050546F"/>
    <w:rsid w:val="00505518"/>
    <w:rsid w:val="00505582"/>
    <w:rsid w:val="005056EF"/>
    <w:rsid w:val="00505E2B"/>
    <w:rsid w:val="00505FF0"/>
    <w:rsid w:val="00506320"/>
    <w:rsid w:val="0050649C"/>
    <w:rsid w:val="0050667E"/>
    <w:rsid w:val="005068AA"/>
    <w:rsid w:val="00506DD5"/>
    <w:rsid w:val="00506FDE"/>
    <w:rsid w:val="0050745D"/>
    <w:rsid w:val="00507772"/>
    <w:rsid w:val="00507A8F"/>
    <w:rsid w:val="00507D64"/>
    <w:rsid w:val="00507EF9"/>
    <w:rsid w:val="00507FF4"/>
    <w:rsid w:val="0051003E"/>
    <w:rsid w:val="0051017F"/>
    <w:rsid w:val="005102B3"/>
    <w:rsid w:val="00510661"/>
    <w:rsid w:val="00510845"/>
    <w:rsid w:val="005111C5"/>
    <w:rsid w:val="005111F5"/>
    <w:rsid w:val="005119D8"/>
    <w:rsid w:val="0051249C"/>
    <w:rsid w:val="005125B7"/>
    <w:rsid w:val="00512CCF"/>
    <w:rsid w:val="00512DE4"/>
    <w:rsid w:val="005137B4"/>
    <w:rsid w:val="00513C42"/>
    <w:rsid w:val="00513FD9"/>
    <w:rsid w:val="00514095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794"/>
    <w:rsid w:val="00515EC8"/>
    <w:rsid w:val="005165F4"/>
    <w:rsid w:val="0051661A"/>
    <w:rsid w:val="0051663B"/>
    <w:rsid w:val="00516AC5"/>
    <w:rsid w:val="00516D3B"/>
    <w:rsid w:val="00516D9A"/>
    <w:rsid w:val="005175F9"/>
    <w:rsid w:val="005176DD"/>
    <w:rsid w:val="0051787D"/>
    <w:rsid w:val="00517F3D"/>
    <w:rsid w:val="005209E9"/>
    <w:rsid w:val="00520C4D"/>
    <w:rsid w:val="00520CCA"/>
    <w:rsid w:val="0052130A"/>
    <w:rsid w:val="005214D3"/>
    <w:rsid w:val="00521D98"/>
    <w:rsid w:val="00521E2C"/>
    <w:rsid w:val="0052251F"/>
    <w:rsid w:val="005235A4"/>
    <w:rsid w:val="00523965"/>
    <w:rsid w:val="00523AB3"/>
    <w:rsid w:val="00523ADC"/>
    <w:rsid w:val="00523D50"/>
    <w:rsid w:val="00523EE1"/>
    <w:rsid w:val="00523F2E"/>
    <w:rsid w:val="00523F82"/>
    <w:rsid w:val="005241EA"/>
    <w:rsid w:val="005245A7"/>
    <w:rsid w:val="00524957"/>
    <w:rsid w:val="00524F8B"/>
    <w:rsid w:val="0052506A"/>
    <w:rsid w:val="005250BE"/>
    <w:rsid w:val="0052609E"/>
    <w:rsid w:val="005260B9"/>
    <w:rsid w:val="005268EB"/>
    <w:rsid w:val="00526B2C"/>
    <w:rsid w:val="00527E23"/>
    <w:rsid w:val="00527E3B"/>
    <w:rsid w:val="005307B8"/>
    <w:rsid w:val="0053096F"/>
    <w:rsid w:val="00530E23"/>
    <w:rsid w:val="005312A9"/>
    <w:rsid w:val="00531767"/>
    <w:rsid w:val="00531BD5"/>
    <w:rsid w:val="005325C7"/>
    <w:rsid w:val="00532753"/>
    <w:rsid w:val="005331E3"/>
    <w:rsid w:val="005337C8"/>
    <w:rsid w:val="00533923"/>
    <w:rsid w:val="00533A9C"/>
    <w:rsid w:val="00533AEE"/>
    <w:rsid w:val="00533F3B"/>
    <w:rsid w:val="005341D1"/>
    <w:rsid w:val="0053452E"/>
    <w:rsid w:val="0053456F"/>
    <w:rsid w:val="00534ADE"/>
    <w:rsid w:val="00534CC8"/>
    <w:rsid w:val="00535308"/>
    <w:rsid w:val="00535945"/>
    <w:rsid w:val="0053599B"/>
    <w:rsid w:val="00535EDB"/>
    <w:rsid w:val="00535FAE"/>
    <w:rsid w:val="00536B37"/>
    <w:rsid w:val="00536C6C"/>
    <w:rsid w:val="00536FFB"/>
    <w:rsid w:val="005372DB"/>
    <w:rsid w:val="00537F8E"/>
    <w:rsid w:val="00540069"/>
    <w:rsid w:val="005402E4"/>
    <w:rsid w:val="00540316"/>
    <w:rsid w:val="00540B7C"/>
    <w:rsid w:val="00540D26"/>
    <w:rsid w:val="00540DF4"/>
    <w:rsid w:val="005412EC"/>
    <w:rsid w:val="0054152E"/>
    <w:rsid w:val="00541DFB"/>
    <w:rsid w:val="00542CB4"/>
    <w:rsid w:val="00542D42"/>
    <w:rsid w:val="00542F38"/>
    <w:rsid w:val="00543202"/>
    <w:rsid w:val="005434FD"/>
    <w:rsid w:val="0054354D"/>
    <w:rsid w:val="00543A52"/>
    <w:rsid w:val="00544199"/>
    <w:rsid w:val="0054423D"/>
    <w:rsid w:val="00544C39"/>
    <w:rsid w:val="00544C7C"/>
    <w:rsid w:val="00544E4B"/>
    <w:rsid w:val="0054513E"/>
    <w:rsid w:val="00545262"/>
    <w:rsid w:val="0054537C"/>
    <w:rsid w:val="00545404"/>
    <w:rsid w:val="00545C5A"/>
    <w:rsid w:val="00545D5F"/>
    <w:rsid w:val="005460BB"/>
    <w:rsid w:val="005465E2"/>
    <w:rsid w:val="00546A84"/>
    <w:rsid w:val="00546CBD"/>
    <w:rsid w:val="00546D1D"/>
    <w:rsid w:val="00546DBE"/>
    <w:rsid w:val="00546F58"/>
    <w:rsid w:val="0054737F"/>
    <w:rsid w:val="00547456"/>
    <w:rsid w:val="00547525"/>
    <w:rsid w:val="00547A44"/>
    <w:rsid w:val="00547ADD"/>
    <w:rsid w:val="00547BF3"/>
    <w:rsid w:val="00547D0E"/>
    <w:rsid w:val="00547D5E"/>
    <w:rsid w:val="00550A9B"/>
    <w:rsid w:val="00550AFE"/>
    <w:rsid w:val="00550F18"/>
    <w:rsid w:val="0055116B"/>
    <w:rsid w:val="005514D9"/>
    <w:rsid w:val="00551A2D"/>
    <w:rsid w:val="00551FB4"/>
    <w:rsid w:val="00552177"/>
    <w:rsid w:val="00552451"/>
    <w:rsid w:val="00552E8F"/>
    <w:rsid w:val="005533F6"/>
    <w:rsid w:val="00553530"/>
    <w:rsid w:val="00553A8D"/>
    <w:rsid w:val="00554096"/>
    <w:rsid w:val="005541CD"/>
    <w:rsid w:val="005544ED"/>
    <w:rsid w:val="005548D0"/>
    <w:rsid w:val="005549BC"/>
    <w:rsid w:val="00554CD8"/>
    <w:rsid w:val="005551CB"/>
    <w:rsid w:val="0055558D"/>
    <w:rsid w:val="005555D8"/>
    <w:rsid w:val="00555A6D"/>
    <w:rsid w:val="00555BC4"/>
    <w:rsid w:val="00555E0E"/>
    <w:rsid w:val="005564C2"/>
    <w:rsid w:val="00556676"/>
    <w:rsid w:val="0055670A"/>
    <w:rsid w:val="0055675B"/>
    <w:rsid w:val="00556AF2"/>
    <w:rsid w:val="00556C06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A6"/>
    <w:rsid w:val="0056104F"/>
    <w:rsid w:val="00561328"/>
    <w:rsid w:val="00561485"/>
    <w:rsid w:val="00561C41"/>
    <w:rsid w:val="00561D01"/>
    <w:rsid w:val="00561E53"/>
    <w:rsid w:val="00561EDD"/>
    <w:rsid w:val="0056210C"/>
    <w:rsid w:val="005622ED"/>
    <w:rsid w:val="005626E7"/>
    <w:rsid w:val="0056288C"/>
    <w:rsid w:val="00562A87"/>
    <w:rsid w:val="00562B2D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4924"/>
    <w:rsid w:val="00565918"/>
    <w:rsid w:val="00565A08"/>
    <w:rsid w:val="00565ECF"/>
    <w:rsid w:val="00565FA8"/>
    <w:rsid w:val="00565FF7"/>
    <w:rsid w:val="005662D0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398"/>
    <w:rsid w:val="0057182E"/>
    <w:rsid w:val="00571ADC"/>
    <w:rsid w:val="00571C72"/>
    <w:rsid w:val="0057254B"/>
    <w:rsid w:val="00572882"/>
    <w:rsid w:val="005728A1"/>
    <w:rsid w:val="00573383"/>
    <w:rsid w:val="005734B4"/>
    <w:rsid w:val="005734DB"/>
    <w:rsid w:val="00574438"/>
    <w:rsid w:val="0057443F"/>
    <w:rsid w:val="00574FD3"/>
    <w:rsid w:val="005759A0"/>
    <w:rsid w:val="00575E39"/>
    <w:rsid w:val="00575EF2"/>
    <w:rsid w:val="00575F1B"/>
    <w:rsid w:val="00576034"/>
    <w:rsid w:val="005763AF"/>
    <w:rsid w:val="0057660C"/>
    <w:rsid w:val="0057673D"/>
    <w:rsid w:val="00576744"/>
    <w:rsid w:val="005767E8"/>
    <w:rsid w:val="00576B04"/>
    <w:rsid w:val="00576F01"/>
    <w:rsid w:val="00577131"/>
    <w:rsid w:val="00577203"/>
    <w:rsid w:val="005778D6"/>
    <w:rsid w:val="005779EA"/>
    <w:rsid w:val="00577A71"/>
    <w:rsid w:val="00577F6C"/>
    <w:rsid w:val="0058029A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1E2"/>
    <w:rsid w:val="0058329E"/>
    <w:rsid w:val="005832C0"/>
    <w:rsid w:val="00583488"/>
    <w:rsid w:val="00583922"/>
    <w:rsid w:val="005839D2"/>
    <w:rsid w:val="00583E9F"/>
    <w:rsid w:val="005846AB"/>
    <w:rsid w:val="005848FD"/>
    <w:rsid w:val="00584CB6"/>
    <w:rsid w:val="00584D46"/>
    <w:rsid w:val="005855E3"/>
    <w:rsid w:val="005857E2"/>
    <w:rsid w:val="00585A2E"/>
    <w:rsid w:val="00585DE0"/>
    <w:rsid w:val="00585E5D"/>
    <w:rsid w:val="0058683E"/>
    <w:rsid w:val="00586EE6"/>
    <w:rsid w:val="005877C9"/>
    <w:rsid w:val="00587864"/>
    <w:rsid w:val="00587B31"/>
    <w:rsid w:val="005906BA"/>
    <w:rsid w:val="005907D9"/>
    <w:rsid w:val="00590CDA"/>
    <w:rsid w:val="00591125"/>
    <w:rsid w:val="0059126E"/>
    <w:rsid w:val="005914A2"/>
    <w:rsid w:val="0059164E"/>
    <w:rsid w:val="00591819"/>
    <w:rsid w:val="00591C95"/>
    <w:rsid w:val="00591EBB"/>
    <w:rsid w:val="005925B6"/>
    <w:rsid w:val="00592807"/>
    <w:rsid w:val="00592B82"/>
    <w:rsid w:val="00592F38"/>
    <w:rsid w:val="00593048"/>
    <w:rsid w:val="005936B9"/>
    <w:rsid w:val="00593BC7"/>
    <w:rsid w:val="00593CB4"/>
    <w:rsid w:val="00593D20"/>
    <w:rsid w:val="005940BC"/>
    <w:rsid w:val="00594368"/>
    <w:rsid w:val="00594398"/>
    <w:rsid w:val="00594712"/>
    <w:rsid w:val="00594832"/>
    <w:rsid w:val="00594E42"/>
    <w:rsid w:val="00595993"/>
    <w:rsid w:val="00595F6F"/>
    <w:rsid w:val="00596459"/>
    <w:rsid w:val="005967D7"/>
    <w:rsid w:val="00596814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1671"/>
    <w:rsid w:val="005A1785"/>
    <w:rsid w:val="005A1FD5"/>
    <w:rsid w:val="005A22BC"/>
    <w:rsid w:val="005A2644"/>
    <w:rsid w:val="005A2A9B"/>
    <w:rsid w:val="005A2AA6"/>
    <w:rsid w:val="005A2AD8"/>
    <w:rsid w:val="005A2DCB"/>
    <w:rsid w:val="005A315B"/>
    <w:rsid w:val="005A3503"/>
    <w:rsid w:val="005A378C"/>
    <w:rsid w:val="005A386C"/>
    <w:rsid w:val="005A3D1C"/>
    <w:rsid w:val="005A4115"/>
    <w:rsid w:val="005A44B0"/>
    <w:rsid w:val="005A4BCD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D9"/>
    <w:rsid w:val="005A6649"/>
    <w:rsid w:val="005A68D1"/>
    <w:rsid w:val="005A6935"/>
    <w:rsid w:val="005A6C4E"/>
    <w:rsid w:val="005A6E4F"/>
    <w:rsid w:val="005A74B6"/>
    <w:rsid w:val="005A7664"/>
    <w:rsid w:val="005A7692"/>
    <w:rsid w:val="005A7A90"/>
    <w:rsid w:val="005A7D7F"/>
    <w:rsid w:val="005B005A"/>
    <w:rsid w:val="005B060B"/>
    <w:rsid w:val="005B1384"/>
    <w:rsid w:val="005B17EA"/>
    <w:rsid w:val="005B1C67"/>
    <w:rsid w:val="005B1D2C"/>
    <w:rsid w:val="005B1E70"/>
    <w:rsid w:val="005B229F"/>
    <w:rsid w:val="005B26FA"/>
    <w:rsid w:val="005B3190"/>
    <w:rsid w:val="005B3361"/>
    <w:rsid w:val="005B37A3"/>
    <w:rsid w:val="005B3B14"/>
    <w:rsid w:val="005B3DC1"/>
    <w:rsid w:val="005B3EDC"/>
    <w:rsid w:val="005B4501"/>
    <w:rsid w:val="005B471C"/>
    <w:rsid w:val="005B4961"/>
    <w:rsid w:val="005B4E2F"/>
    <w:rsid w:val="005B5322"/>
    <w:rsid w:val="005B5566"/>
    <w:rsid w:val="005B58B9"/>
    <w:rsid w:val="005B648F"/>
    <w:rsid w:val="005B6D63"/>
    <w:rsid w:val="005B72DC"/>
    <w:rsid w:val="005B7A28"/>
    <w:rsid w:val="005B7E7F"/>
    <w:rsid w:val="005C039D"/>
    <w:rsid w:val="005C07B2"/>
    <w:rsid w:val="005C0A68"/>
    <w:rsid w:val="005C0A76"/>
    <w:rsid w:val="005C0DC3"/>
    <w:rsid w:val="005C0DFB"/>
    <w:rsid w:val="005C11B7"/>
    <w:rsid w:val="005C16C4"/>
    <w:rsid w:val="005C1A64"/>
    <w:rsid w:val="005C2020"/>
    <w:rsid w:val="005C25B7"/>
    <w:rsid w:val="005C36D2"/>
    <w:rsid w:val="005C4096"/>
    <w:rsid w:val="005C4106"/>
    <w:rsid w:val="005C4292"/>
    <w:rsid w:val="005C4493"/>
    <w:rsid w:val="005C46DD"/>
    <w:rsid w:val="005C4F8B"/>
    <w:rsid w:val="005C5174"/>
    <w:rsid w:val="005C5221"/>
    <w:rsid w:val="005C53D6"/>
    <w:rsid w:val="005C5480"/>
    <w:rsid w:val="005C568E"/>
    <w:rsid w:val="005C5976"/>
    <w:rsid w:val="005C5A14"/>
    <w:rsid w:val="005C61C2"/>
    <w:rsid w:val="005C687B"/>
    <w:rsid w:val="005C6BBE"/>
    <w:rsid w:val="005C6BF0"/>
    <w:rsid w:val="005C702C"/>
    <w:rsid w:val="005C795A"/>
    <w:rsid w:val="005C7A3E"/>
    <w:rsid w:val="005D02EA"/>
    <w:rsid w:val="005D03DE"/>
    <w:rsid w:val="005D0B32"/>
    <w:rsid w:val="005D0D45"/>
    <w:rsid w:val="005D15A8"/>
    <w:rsid w:val="005D1747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503"/>
    <w:rsid w:val="005D371B"/>
    <w:rsid w:val="005D3935"/>
    <w:rsid w:val="005D39D4"/>
    <w:rsid w:val="005D3A35"/>
    <w:rsid w:val="005D3D88"/>
    <w:rsid w:val="005D3DA7"/>
    <w:rsid w:val="005D4068"/>
    <w:rsid w:val="005D439A"/>
    <w:rsid w:val="005D4A5B"/>
    <w:rsid w:val="005D4B43"/>
    <w:rsid w:val="005D4F9E"/>
    <w:rsid w:val="005D4FB2"/>
    <w:rsid w:val="005D51D8"/>
    <w:rsid w:val="005D557F"/>
    <w:rsid w:val="005D5638"/>
    <w:rsid w:val="005D58DC"/>
    <w:rsid w:val="005D5A3A"/>
    <w:rsid w:val="005D5F1E"/>
    <w:rsid w:val="005D629F"/>
    <w:rsid w:val="005D6430"/>
    <w:rsid w:val="005D65BE"/>
    <w:rsid w:val="005D6DF5"/>
    <w:rsid w:val="005D6E85"/>
    <w:rsid w:val="005D714D"/>
    <w:rsid w:val="005D75DC"/>
    <w:rsid w:val="005D76DC"/>
    <w:rsid w:val="005D76E8"/>
    <w:rsid w:val="005D7DE2"/>
    <w:rsid w:val="005D7F20"/>
    <w:rsid w:val="005E0594"/>
    <w:rsid w:val="005E0C75"/>
    <w:rsid w:val="005E111C"/>
    <w:rsid w:val="005E112D"/>
    <w:rsid w:val="005E1194"/>
    <w:rsid w:val="005E1744"/>
    <w:rsid w:val="005E178D"/>
    <w:rsid w:val="005E19D2"/>
    <w:rsid w:val="005E1A25"/>
    <w:rsid w:val="005E1B8C"/>
    <w:rsid w:val="005E225D"/>
    <w:rsid w:val="005E2544"/>
    <w:rsid w:val="005E2AF4"/>
    <w:rsid w:val="005E3360"/>
    <w:rsid w:val="005E358F"/>
    <w:rsid w:val="005E36E8"/>
    <w:rsid w:val="005E37B4"/>
    <w:rsid w:val="005E3DD0"/>
    <w:rsid w:val="005E4266"/>
    <w:rsid w:val="005E4475"/>
    <w:rsid w:val="005E46F7"/>
    <w:rsid w:val="005E4A63"/>
    <w:rsid w:val="005E4C31"/>
    <w:rsid w:val="005E5576"/>
    <w:rsid w:val="005E558F"/>
    <w:rsid w:val="005E56B0"/>
    <w:rsid w:val="005E5702"/>
    <w:rsid w:val="005E5886"/>
    <w:rsid w:val="005E5D4A"/>
    <w:rsid w:val="005E5D50"/>
    <w:rsid w:val="005E60A2"/>
    <w:rsid w:val="005E6FB0"/>
    <w:rsid w:val="005E73A8"/>
    <w:rsid w:val="005E7A1E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240E"/>
    <w:rsid w:val="005F27F8"/>
    <w:rsid w:val="005F28EF"/>
    <w:rsid w:val="005F3A66"/>
    <w:rsid w:val="005F3A79"/>
    <w:rsid w:val="005F42D8"/>
    <w:rsid w:val="005F4321"/>
    <w:rsid w:val="005F4C0B"/>
    <w:rsid w:val="005F4DAA"/>
    <w:rsid w:val="005F5868"/>
    <w:rsid w:val="005F5A6A"/>
    <w:rsid w:val="005F6024"/>
    <w:rsid w:val="005F62EC"/>
    <w:rsid w:val="005F6C72"/>
    <w:rsid w:val="005F7AFA"/>
    <w:rsid w:val="005F7C72"/>
    <w:rsid w:val="0060039E"/>
    <w:rsid w:val="006007E4"/>
    <w:rsid w:val="00600CDE"/>
    <w:rsid w:val="00601018"/>
    <w:rsid w:val="00601055"/>
    <w:rsid w:val="00601276"/>
    <w:rsid w:val="00601285"/>
    <w:rsid w:val="006012A7"/>
    <w:rsid w:val="006014C4"/>
    <w:rsid w:val="00601A6D"/>
    <w:rsid w:val="00601AE1"/>
    <w:rsid w:val="0060210A"/>
    <w:rsid w:val="0060239F"/>
    <w:rsid w:val="006023D0"/>
    <w:rsid w:val="00602978"/>
    <w:rsid w:val="00602A9F"/>
    <w:rsid w:val="006032B4"/>
    <w:rsid w:val="006037E1"/>
    <w:rsid w:val="00603A78"/>
    <w:rsid w:val="00603C62"/>
    <w:rsid w:val="00603D9C"/>
    <w:rsid w:val="0060434E"/>
    <w:rsid w:val="006045CF"/>
    <w:rsid w:val="00604928"/>
    <w:rsid w:val="006051A6"/>
    <w:rsid w:val="0060530A"/>
    <w:rsid w:val="0060544C"/>
    <w:rsid w:val="006055D9"/>
    <w:rsid w:val="00605FA1"/>
    <w:rsid w:val="006061A7"/>
    <w:rsid w:val="00606BBB"/>
    <w:rsid w:val="00606D7A"/>
    <w:rsid w:val="0060711C"/>
    <w:rsid w:val="00607752"/>
    <w:rsid w:val="00607856"/>
    <w:rsid w:val="00607894"/>
    <w:rsid w:val="00610206"/>
    <w:rsid w:val="006103A0"/>
    <w:rsid w:val="00610BC9"/>
    <w:rsid w:val="00610D5D"/>
    <w:rsid w:val="00611309"/>
    <w:rsid w:val="00611EB2"/>
    <w:rsid w:val="006121D9"/>
    <w:rsid w:val="00612545"/>
    <w:rsid w:val="00612A50"/>
    <w:rsid w:val="00612AF9"/>
    <w:rsid w:val="00612BCB"/>
    <w:rsid w:val="006139A2"/>
    <w:rsid w:val="00613A49"/>
    <w:rsid w:val="00613C74"/>
    <w:rsid w:val="00614294"/>
    <w:rsid w:val="00614465"/>
    <w:rsid w:val="006144B6"/>
    <w:rsid w:val="00614503"/>
    <w:rsid w:val="00614A5B"/>
    <w:rsid w:val="00614AD7"/>
    <w:rsid w:val="00614DB8"/>
    <w:rsid w:val="00614E24"/>
    <w:rsid w:val="006153B9"/>
    <w:rsid w:val="0061580C"/>
    <w:rsid w:val="00615E49"/>
    <w:rsid w:val="00616621"/>
    <w:rsid w:val="00617710"/>
    <w:rsid w:val="006177F7"/>
    <w:rsid w:val="00617FCA"/>
    <w:rsid w:val="00617FDE"/>
    <w:rsid w:val="00620240"/>
    <w:rsid w:val="006205E3"/>
    <w:rsid w:val="006206D0"/>
    <w:rsid w:val="006208FB"/>
    <w:rsid w:val="0062104F"/>
    <w:rsid w:val="006210FD"/>
    <w:rsid w:val="00621538"/>
    <w:rsid w:val="00621780"/>
    <w:rsid w:val="00621817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513"/>
    <w:rsid w:val="006235C4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A22"/>
    <w:rsid w:val="00625F71"/>
    <w:rsid w:val="00625FE3"/>
    <w:rsid w:val="00625FF3"/>
    <w:rsid w:val="00625FFC"/>
    <w:rsid w:val="0062606A"/>
    <w:rsid w:val="006260B3"/>
    <w:rsid w:val="006261FF"/>
    <w:rsid w:val="0062628A"/>
    <w:rsid w:val="0062630D"/>
    <w:rsid w:val="006263A8"/>
    <w:rsid w:val="0062683B"/>
    <w:rsid w:val="00626AF0"/>
    <w:rsid w:val="00626CC3"/>
    <w:rsid w:val="00626FBD"/>
    <w:rsid w:val="00627059"/>
    <w:rsid w:val="00627B61"/>
    <w:rsid w:val="00630068"/>
    <w:rsid w:val="006314DE"/>
    <w:rsid w:val="0063280D"/>
    <w:rsid w:val="00632AB3"/>
    <w:rsid w:val="00632CD3"/>
    <w:rsid w:val="00632DE3"/>
    <w:rsid w:val="00632E00"/>
    <w:rsid w:val="00632F35"/>
    <w:rsid w:val="00633AB7"/>
    <w:rsid w:val="00633D3D"/>
    <w:rsid w:val="00633F78"/>
    <w:rsid w:val="00634258"/>
    <w:rsid w:val="006342C2"/>
    <w:rsid w:val="00634472"/>
    <w:rsid w:val="00634482"/>
    <w:rsid w:val="00634785"/>
    <w:rsid w:val="006347BB"/>
    <w:rsid w:val="00634B81"/>
    <w:rsid w:val="00634FF8"/>
    <w:rsid w:val="006352C1"/>
    <w:rsid w:val="006352EB"/>
    <w:rsid w:val="00635B4A"/>
    <w:rsid w:val="00635BB2"/>
    <w:rsid w:val="006361AF"/>
    <w:rsid w:val="00636390"/>
    <w:rsid w:val="006367D5"/>
    <w:rsid w:val="00636803"/>
    <w:rsid w:val="00636AB3"/>
    <w:rsid w:val="0063718E"/>
    <w:rsid w:val="00637A78"/>
    <w:rsid w:val="00637F58"/>
    <w:rsid w:val="006402AE"/>
    <w:rsid w:val="0064064D"/>
    <w:rsid w:val="006408FE"/>
    <w:rsid w:val="00640AD0"/>
    <w:rsid w:val="00640CD9"/>
    <w:rsid w:val="00640D46"/>
    <w:rsid w:val="0064138E"/>
    <w:rsid w:val="00641A06"/>
    <w:rsid w:val="00641D01"/>
    <w:rsid w:val="0064212D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47"/>
    <w:rsid w:val="00643E6B"/>
    <w:rsid w:val="00644364"/>
    <w:rsid w:val="00644805"/>
    <w:rsid w:val="006449FC"/>
    <w:rsid w:val="0064502C"/>
    <w:rsid w:val="00645066"/>
    <w:rsid w:val="0064550B"/>
    <w:rsid w:val="00645807"/>
    <w:rsid w:val="0064586A"/>
    <w:rsid w:val="00646131"/>
    <w:rsid w:val="0064651A"/>
    <w:rsid w:val="006468E0"/>
    <w:rsid w:val="00646DBD"/>
    <w:rsid w:val="00647098"/>
    <w:rsid w:val="006475F4"/>
    <w:rsid w:val="00647D2C"/>
    <w:rsid w:val="00647EF0"/>
    <w:rsid w:val="00647F0E"/>
    <w:rsid w:val="006506F6"/>
    <w:rsid w:val="0065071D"/>
    <w:rsid w:val="006509B6"/>
    <w:rsid w:val="0065148E"/>
    <w:rsid w:val="00652145"/>
    <w:rsid w:val="00652323"/>
    <w:rsid w:val="00652486"/>
    <w:rsid w:val="0065288D"/>
    <w:rsid w:val="006530F4"/>
    <w:rsid w:val="00653232"/>
    <w:rsid w:val="00653A46"/>
    <w:rsid w:val="00653B78"/>
    <w:rsid w:val="00653B9D"/>
    <w:rsid w:val="00653E67"/>
    <w:rsid w:val="006541C4"/>
    <w:rsid w:val="0065428B"/>
    <w:rsid w:val="006544B2"/>
    <w:rsid w:val="006545B7"/>
    <w:rsid w:val="006548C7"/>
    <w:rsid w:val="00655298"/>
    <w:rsid w:val="006558D2"/>
    <w:rsid w:val="00655908"/>
    <w:rsid w:val="00655B26"/>
    <w:rsid w:val="006568C0"/>
    <w:rsid w:val="00656A2C"/>
    <w:rsid w:val="00656A40"/>
    <w:rsid w:val="00656A71"/>
    <w:rsid w:val="00656B5A"/>
    <w:rsid w:val="00656D98"/>
    <w:rsid w:val="006578AB"/>
    <w:rsid w:val="00657EF2"/>
    <w:rsid w:val="00660045"/>
    <w:rsid w:val="006602BA"/>
    <w:rsid w:val="006605FF"/>
    <w:rsid w:val="00661060"/>
    <w:rsid w:val="006614D6"/>
    <w:rsid w:val="00661A64"/>
    <w:rsid w:val="00662479"/>
    <w:rsid w:val="00662816"/>
    <w:rsid w:val="00662A35"/>
    <w:rsid w:val="00662C6A"/>
    <w:rsid w:val="00662DB3"/>
    <w:rsid w:val="006630CE"/>
    <w:rsid w:val="00663165"/>
    <w:rsid w:val="006638CB"/>
    <w:rsid w:val="00663943"/>
    <w:rsid w:val="00663F23"/>
    <w:rsid w:val="00664744"/>
    <w:rsid w:val="006647A8"/>
    <w:rsid w:val="006647FC"/>
    <w:rsid w:val="00664DB1"/>
    <w:rsid w:val="00665482"/>
    <w:rsid w:val="00665B87"/>
    <w:rsid w:val="00665C9E"/>
    <w:rsid w:val="006662B5"/>
    <w:rsid w:val="0066633F"/>
    <w:rsid w:val="00666688"/>
    <w:rsid w:val="006668BC"/>
    <w:rsid w:val="00666C25"/>
    <w:rsid w:val="00666D7F"/>
    <w:rsid w:val="00667162"/>
    <w:rsid w:val="006673F2"/>
    <w:rsid w:val="0066747D"/>
    <w:rsid w:val="006679F2"/>
    <w:rsid w:val="00667D52"/>
    <w:rsid w:val="00667FCC"/>
    <w:rsid w:val="0067015D"/>
    <w:rsid w:val="00670F30"/>
    <w:rsid w:val="0067145A"/>
    <w:rsid w:val="00671B3C"/>
    <w:rsid w:val="00671BF8"/>
    <w:rsid w:val="00671CA6"/>
    <w:rsid w:val="00671D39"/>
    <w:rsid w:val="00671D53"/>
    <w:rsid w:val="00671DC5"/>
    <w:rsid w:val="006723F1"/>
    <w:rsid w:val="0067297E"/>
    <w:rsid w:val="00672F57"/>
    <w:rsid w:val="00672F84"/>
    <w:rsid w:val="00673183"/>
    <w:rsid w:val="0067339E"/>
    <w:rsid w:val="00673991"/>
    <w:rsid w:val="00673A20"/>
    <w:rsid w:val="00673AB5"/>
    <w:rsid w:val="006740E4"/>
    <w:rsid w:val="00674128"/>
    <w:rsid w:val="00674148"/>
    <w:rsid w:val="0067427C"/>
    <w:rsid w:val="00674467"/>
    <w:rsid w:val="00674BF1"/>
    <w:rsid w:val="00674DE2"/>
    <w:rsid w:val="0067531B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4A"/>
    <w:rsid w:val="006824E3"/>
    <w:rsid w:val="00682766"/>
    <w:rsid w:val="0068280F"/>
    <w:rsid w:val="006828D8"/>
    <w:rsid w:val="00682D77"/>
    <w:rsid w:val="0068323D"/>
    <w:rsid w:val="0068327E"/>
    <w:rsid w:val="0068395F"/>
    <w:rsid w:val="00684391"/>
    <w:rsid w:val="0068439C"/>
    <w:rsid w:val="006848F2"/>
    <w:rsid w:val="00684FCC"/>
    <w:rsid w:val="006850A1"/>
    <w:rsid w:val="0068525B"/>
    <w:rsid w:val="00685589"/>
    <w:rsid w:val="00685B56"/>
    <w:rsid w:val="00686074"/>
    <w:rsid w:val="0068680D"/>
    <w:rsid w:val="00686E25"/>
    <w:rsid w:val="00686F09"/>
    <w:rsid w:val="006872F8"/>
    <w:rsid w:val="006874B0"/>
    <w:rsid w:val="00687EF7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979"/>
    <w:rsid w:val="00692AC2"/>
    <w:rsid w:val="0069381D"/>
    <w:rsid w:val="00693A61"/>
    <w:rsid w:val="00693AC5"/>
    <w:rsid w:val="00693B43"/>
    <w:rsid w:val="00693BBD"/>
    <w:rsid w:val="00693DB3"/>
    <w:rsid w:val="0069410B"/>
    <w:rsid w:val="006941D0"/>
    <w:rsid w:val="006945E2"/>
    <w:rsid w:val="00694FA3"/>
    <w:rsid w:val="00695671"/>
    <w:rsid w:val="00695CBA"/>
    <w:rsid w:val="00695D78"/>
    <w:rsid w:val="00695F76"/>
    <w:rsid w:val="00696475"/>
    <w:rsid w:val="00696806"/>
    <w:rsid w:val="00696EB4"/>
    <w:rsid w:val="006972EB"/>
    <w:rsid w:val="00697630"/>
    <w:rsid w:val="00697B88"/>
    <w:rsid w:val="006A0173"/>
    <w:rsid w:val="006A0174"/>
    <w:rsid w:val="006A08EC"/>
    <w:rsid w:val="006A0C87"/>
    <w:rsid w:val="006A11B7"/>
    <w:rsid w:val="006A15D2"/>
    <w:rsid w:val="006A1787"/>
    <w:rsid w:val="006A17B8"/>
    <w:rsid w:val="006A244A"/>
    <w:rsid w:val="006A25F2"/>
    <w:rsid w:val="006A39C4"/>
    <w:rsid w:val="006A3A86"/>
    <w:rsid w:val="006A3AD3"/>
    <w:rsid w:val="006A40E0"/>
    <w:rsid w:val="006A4344"/>
    <w:rsid w:val="006A4373"/>
    <w:rsid w:val="006A4908"/>
    <w:rsid w:val="006A4949"/>
    <w:rsid w:val="006A4B0A"/>
    <w:rsid w:val="006A4E65"/>
    <w:rsid w:val="006A53BA"/>
    <w:rsid w:val="006A573D"/>
    <w:rsid w:val="006A5764"/>
    <w:rsid w:val="006A5F45"/>
    <w:rsid w:val="006A671C"/>
    <w:rsid w:val="006A709E"/>
    <w:rsid w:val="006A7124"/>
    <w:rsid w:val="006A745F"/>
    <w:rsid w:val="006A7EF6"/>
    <w:rsid w:val="006A7FDE"/>
    <w:rsid w:val="006B0168"/>
    <w:rsid w:val="006B02F1"/>
    <w:rsid w:val="006B03DF"/>
    <w:rsid w:val="006B092F"/>
    <w:rsid w:val="006B0A34"/>
    <w:rsid w:val="006B0A6D"/>
    <w:rsid w:val="006B0C48"/>
    <w:rsid w:val="006B12D9"/>
    <w:rsid w:val="006B13B9"/>
    <w:rsid w:val="006B1779"/>
    <w:rsid w:val="006B1B87"/>
    <w:rsid w:val="006B1CDD"/>
    <w:rsid w:val="006B2154"/>
    <w:rsid w:val="006B22C7"/>
    <w:rsid w:val="006B2547"/>
    <w:rsid w:val="006B2731"/>
    <w:rsid w:val="006B2873"/>
    <w:rsid w:val="006B3339"/>
    <w:rsid w:val="006B3627"/>
    <w:rsid w:val="006B3B17"/>
    <w:rsid w:val="006B3B30"/>
    <w:rsid w:val="006B427B"/>
    <w:rsid w:val="006B487F"/>
    <w:rsid w:val="006B4907"/>
    <w:rsid w:val="006B49F8"/>
    <w:rsid w:val="006B4A65"/>
    <w:rsid w:val="006B5673"/>
    <w:rsid w:val="006B58FE"/>
    <w:rsid w:val="006B5BAF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E34"/>
    <w:rsid w:val="006C00B5"/>
    <w:rsid w:val="006C01C1"/>
    <w:rsid w:val="006C042E"/>
    <w:rsid w:val="006C0965"/>
    <w:rsid w:val="006C0D49"/>
    <w:rsid w:val="006C11B0"/>
    <w:rsid w:val="006C1635"/>
    <w:rsid w:val="006C1735"/>
    <w:rsid w:val="006C19E4"/>
    <w:rsid w:val="006C22BA"/>
    <w:rsid w:val="006C236E"/>
    <w:rsid w:val="006C2387"/>
    <w:rsid w:val="006C23E1"/>
    <w:rsid w:val="006C26AC"/>
    <w:rsid w:val="006C3411"/>
    <w:rsid w:val="006C3C50"/>
    <w:rsid w:val="006C4398"/>
    <w:rsid w:val="006C4530"/>
    <w:rsid w:val="006C482E"/>
    <w:rsid w:val="006C4992"/>
    <w:rsid w:val="006C5277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747"/>
    <w:rsid w:val="006C779D"/>
    <w:rsid w:val="006D027F"/>
    <w:rsid w:val="006D0483"/>
    <w:rsid w:val="006D0C35"/>
    <w:rsid w:val="006D0F23"/>
    <w:rsid w:val="006D1048"/>
    <w:rsid w:val="006D14EC"/>
    <w:rsid w:val="006D1E2C"/>
    <w:rsid w:val="006D2321"/>
    <w:rsid w:val="006D235E"/>
    <w:rsid w:val="006D2C52"/>
    <w:rsid w:val="006D2FF4"/>
    <w:rsid w:val="006D307F"/>
    <w:rsid w:val="006D30BE"/>
    <w:rsid w:val="006D3228"/>
    <w:rsid w:val="006D351C"/>
    <w:rsid w:val="006D3528"/>
    <w:rsid w:val="006D35BD"/>
    <w:rsid w:val="006D3744"/>
    <w:rsid w:val="006D378E"/>
    <w:rsid w:val="006D3E68"/>
    <w:rsid w:val="006D4096"/>
    <w:rsid w:val="006D433C"/>
    <w:rsid w:val="006D459F"/>
    <w:rsid w:val="006D45BC"/>
    <w:rsid w:val="006D494A"/>
    <w:rsid w:val="006D4CC0"/>
    <w:rsid w:val="006D4D65"/>
    <w:rsid w:val="006D5BF7"/>
    <w:rsid w:val="006D5D44"/>
    <w:rsid w:val="006D5ECF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8F"/>
    <w:rsid w:val="006D75BA"/>
    <w:rsid w:val="006D78EA"/>
    <w:rsid w:val="006D7BD0"/>
    <w:rsid w:val="006D7C30"/>
    <w:rsid w:val="006D7D13"/>
    <w:rsid w:val="006E01D3"/>
    <w:rsid w:val="006E08EC"/>
    <w:rsid w:val="006E09DF"/>
    <w:rsid w:val="006E0CB0"/>
    <w:rsid w:val="006E14D7"/>
    <w:rsid w:val="006E1602"/>
    <w:rsid w:val="006E17DD"/>
    <w:rsid w:val="006E1827"/>
    <w:rsid w:val="006E1A0A"/>
    <w:rsid w:val="006E1B90"/>
    <w:rsid w:val="006E1C66"/>
    <w:rsid w:val="006E1E09"/>
    <w:rsid w:val="006E2275"/>
    <w:rsid w:val="006E2280"/>
    <w:rsid w:val="006E262D"/>
    <w:rsid w:val="006E2BCB"/>
    <w:rsid w:val="006E3851"/>
    <w:rsid w:val="006E4465"/>
    <w:rsid w:val="006E4474"/>
    <w:rsid w:val="006E4EC3"/>
    <w:rsid w:val="006E6715"/>
    <w:rsid w:val="006E685C"/>
    <w:rsid w:val="006E70E4"/>
    <w:rsid w:val="006E762A"/>
    <w:rsid w:val="006E77A5"/>
    <w:rsid w:val="006E77E0"/>
    <w:rsid w:val="006F0657"/>
    <w:rsid w:val="006F0BA8"/>
    <w:rsid w:val="006F124C"/>
    <w:rsid w:val="006F141E"/>
    <w:rsid w:val="006F14BE"/>
    <w:rsid w:val="006F2E76"/>
    <w:rsid w:val="006F2E7B"/>
    <w:rsid w:val="006F2F5B"/>
    <w:rsid w:val="006F30E7"/>
    <w:rsid w:val="006F31A1"/>
    <w:rsid w:val="006F3218"/>
    <w:rsid w:val="006F3549"/>
    <w:rsid w:val="006F3596"/>
    <w:rsid w:val="006F3893"/>
    <w:rsid w:val="006F3A06"/>
    <w:rsid w:val="006F3E80"/>
    <w:rsid w:val="006F429D"/>
    <w:rsid w:val="006F46E4"/>
    <w:rsid w:val="006F475C"/>
    <w:rsid w:val="006F4F28"/>
    <w:rsid w:val="006F501C"/>
    <w:rsid w:val="006F5610"/>
    <w:rsid w:val="006F59D2"/>
    <w:rsid w:val="006F5AF4"/>
    <w:rsid w:val="006F5C77"/>
    <w:rsid w:val="006F5F55"/>
    <w:rsid w:val="006F5F7B"/>
    <w:rsid w:val="006F607C"/>
    <w:rsid w:val="006F61AD"/>
    <w:rsid w:val="006F628E"/>
    <w:rsid w:val="006F6A68"/>
    <w:rsid w:val="006F6B64"/>
    <w:rsid w:val="006F76FA"/>
    <w:rsid w:val="006F7751"/>
    <w:rsid w:val="006F7DC6"/>
    <w:rsid w:val="00700102"/>
    <w:rsid w:val="00700120"/>
    <w:rsid w:val="0070094C"/>
    <w:rsid w:val="00700A76"/>
    <w:rsid w:val="00700FC5"/>
    <w:rsid w:val="00700FE1"/>
    <w:rsid w:val="00701195"/>
    <w:rsid w:val="007018BE"/>
    <w:rsid w:val="00701EA3"/>
    <w:rsid w:val="007021BB"/>
    <w:rsid w:val="007026A7"/>
    <w:rsid w:val="007027EB"/>
    <w:rsid w:val="00702970"/>
    <w:rsid w:val="00702CD7"/>
    <w:rsid w:val="00702CE2"/>
    <w:rsid w:val="007031DC"/>
    <w:rsid w:val="007032DF"/>
    <w:rsid w:val="0070336B"/>
    <w:rsid w:val="007035C5"/>
    <w:rsid w:val="0070367D"/>
    <w:rsid w:val="00703A91"/>
    <w:rsid w:val="00703B91"/>
    <w:rsid w:val="00703F55"/>
    <w:rsid w:val="0070474A"/>
    <w:rsid w:val="00704F54"/>
    <w:rsid w:val="007051DF"/>
    <w:rsid w:val="00705893"/>
    <w:rsid w:val="00705B92"/>
    <w:rsid w:val="00705C1E"/>
    <w:rsid w:val="00705C3C"/>
    <w:rsid w:val="007065E8"/>
    <w:rsid w:val="007066D3"/>
    <w:rsid w:val="00706A3A"/>
    <w:rsid w:val="00706A96"/>
    <w:rsid w:val="007071C2"/>
    <w:rsid w:val="00707549"/>
    <w:rsid w:val="0070754E"/>
    <w:rsid w:val="0070762E"/>
    <w:rsid w:val="007076AE"/>
    <w:rsid w:val="00707A3C"/>
    <w:rsid w:val="00707AC6"/>
    <w:rsid w:val="00707D38"/>
    <w:rsid w:val="00707E41"/>
    <w:rsid w:val="00710FFA"/>
    <w:rsid w:val="007116D2"/>
    <w:rsid w:val="00711DCA"/>
    <w:rsid w:val="00711E86"/>
    <w:rsid w:val="00711FDF"/>
    <w:rsid w:val="00711FEA"/>
    <w:rsid w:val="007123C5"/>
    <w:rsid w:val="007123DD"/>
    <w:rsid w:val="007126F2"/>
    <w:rsid w:val="007127F5"/>
    <w:rsid w:val="00713C18"/>
    <w:rsid w:val="00713C46"/>
    <w:rsid w:val="00713F14"/>
    <w:rsid w:val="007140C1"/>
    <w:rsid w:val="00714507"/>
    <w:rsid w:val="0071518C"/>
    <w:rsid w:val="00715622"/>
    <w:rsid w:val="00715BBA"/>
    <w:rsid w:val="00715F2A"/>
    <w:rsid w:val="00716C2E"/>
    <w:rsid w:val="00716D54"/>
    <w:rsid w:val="007173C5"/>
    <w:rsid w:val="0071778F"/>
    <w:rsid w:val="00720958"/>
    <w:rsid w:val="00720CE9"/>
    <w:rsid w:val="00720EF1"/>
    <w:rsid w:val="00720F05"/>
    <w:rsid w:val="00720F4E"/>
    <w:rsid w:val="007210EE"/>
    <w:rsid w:val="007212A3"/>
    <w:rsid w:val="007216A4"/>
    <w:rsid w:val="0072171B"/>
    <w:rsid w:val="007222E8"/>
    <w:rsid w:val="00722ABF"/>
    <w:rsid w:val="00722C6F"/>
    <w:rsid w:val="0072342F"/>
    <w:rsid w:val="0072397B"/>
    <w:rsid w:val="00723C47"/>
    <w:rsid w:val="00723CD4"/>
    <w:rsid w:val="00723F5A"/>
    <w:rsid w:val="007240BE"/>
    <w:rsid w:val="00724521"/>
    <w:rsid w:val="007246D9"/>
    <w:rsid w:val="0072490A"/>
    <w:rsid w:val="00724A8C"/>
    <w:rsid w:val="00724BD1"/>
    <w:rsid w:val="007258F0"/>
    <w:rsid w:val="007259EB"/>
    <w:rsid w:val="007260B0"/>
    <w:rsid w:val="007260C8"/>
    <w:rsid w:val="007261D7"/>
    <w:rsid w:val="007262F7"/>
    <w:rsid w:val="00726DB7"/>
    <w:rsid w:val="00726F87"/>
    <w:rsid w:val="007278E6"/>
    <w:rsid w:val="00727B95"/>
    <w:rsid w:val="00730260"/>
    <w:rsid w:val="00730424"/>
    <w:rsid w:val="007306D5"/>
    <w:rsid w:val="00730861"/>
    <w:rsid w:val="00730B5C"/>
    <w:rsid w:val="007311C8"/>
    <w:rsid w:val="007314D7"/>
    <w:rsid w:val="00731610"/>
    <w:rsid w:val="00731668"/>
    <w:rsid w:val="00731BF8"/>
    <w:rsid w:val="00731F4D"/>
    <w:rsid w:val="007320F7"/>
    <w:rsid w:val="0073214C"/>
    <w:rsid w:val="00732EB9"/>
    <w:rsid w:val="00732F8A"/>
    <w:rsid w:val="007331CE"/>
    <w:rsid w:val="007336A3"/>
    <w:rsid w:val="007336E1"/>
    <w:rsid w:val="007338C2"/>
    <w:rsid w:val="0073400C"/>
    <w:rsid w:val="007341E8"/>
    <w:rsid w:val="00734397"/>
    <w:rsid w:val="007343E5"/>
    <w:rsid w:val="00734539"/>
    <w:rsid w:val="0073476E"/>
    <w:rsid w:val="00734C3B"/>
    <w:rsid w:val="00735243"/>
    <w:rsid w:val="007356E3"/>
    <w:rsid w:val="007358E7"/>
    <w:rsid w:val="00735A2F"/>
    <w:rsid w:val="00735FCB"/>
    <w:rsid w:val="007360D1"/>
    <w:rsid w:val="00736CCC"/>
    <w:rsid w:val="00737567"/>
    <w:rsid w:val="00737628"/>
    <w:rsid w:val="00737756"/>
    <w:rsid w:val="007379BF"/>
    <w:rsid w:val="00740502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983"/>
    <w:rsid w:val="00742C65"/>
    <w:rsid w:val="00742C76"/>
    <w:rsid w:val="0074365F"/>
    <w:rsid w:val="007439E2"/>
    <w:rsid w:val="00744916"/>
    <w:rsid w:val="00746008"/>
    <w:rsid w:val="007464DD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798"/>
    <w:rsid w:val="00751BCE"/>
    <w:rsid w:val="00751F26"/>
    <w:rsid w:val="007522C7"/>
    <w:rsid w:val="00752545"/>
    <w:rsid w:val="007529CB"/>
    <w:rsid w:val="00752BB7"/>
    <w:rsid w:val="00752F84"/>
    <w:rsid w:val="007532C1"/>
    <w:rsid w:val="007532E6"/>
    <w:rsid w:val="0075342C"/>
    <w:rsid w:val="00753730"/>
    <w:rsid w:val="00753DFA"/>
    <w:rsid w:val="0075462B"/>
    <w:rsid w:val="007546CF"/>
    <w:rsid w:val="00754B4A"/>
    <w:rsid w:val="00754EAB"/>
    <w:rsid w:val="00754EDD"/>
    <w:rsid w:val="007557D7"/>
    <w:rsid w:val="00755A7C"/>
    <w:rsid w:val="00755D30"/>
    <w:rsid w:val="00756083"/>
    <w:rsid w:val="007560F6"/>
    <w:rsid w:val="00756BE9"/>
    <w:rsid w:val="00757393"/>
    <w:rsid w:val="00757412"/>
    <w:rsid w:val="00757DC8"/>
    <w:rsid w:val="00760252"/>
    <w:rsid w:val="00760AB6"/>
    <w:rsid w:val="00760E9D"/>
    <w:rsid w:val="00760F41"/>
    <w:rsid w:val="00761DA9"/>
    <w:rsid w:val="0076239A"/>
    <w:rsid w:val="00762640"/>
    <w:rsid w:val="00762ADE"/>
    <w:rsid w:val="00762B5B"/>
    <w:rsid w:val="00762C1D"/>
    <w:rsid w:val="007632F3"/>
    <w:rsid w:val="00763383"/>
    <w:rsid w:val="007635C3"/>
    <w:rsid w:val="00763602"/>
    <w:rsid w:val="00763748"/>
    <w:rsid w:val="007637F4"/>
    <w:rsid w:val="007640C7"/>
    <w:rsid w:val="007643CD"/>
    <w:rsid w:val="007647A6"/>
    <w:rsid w:val="00765145"/>
    <w:rsid w:val="00765241"/>
    <w:rsid w:val="0076528E"/>
    <w:rsid w:val="00765906"/>
    <w:rsid w:val="00765A7C"/>
    <w:rsid w:val="00765CB7"/>
    <w:rsid w:val="00765DAB"/>
    <w:rsid w:val="00766247"/>
    <w:rsid w:val="007662CB"/>
    <w:rsid w:val="0076665F"/>
    <w:rsid w:val="00766699"/>
    <w:rsid w:val="007666EC"/>
    <w:rsid w:val="00767C3B"/>
    <w:rsid w:val="00767DBE"/>
    <w:rsid w:val="00767F5F"/>
    <w:rsid w:val="00770086"/>
    <w:rsid w:val="00770394"/>
    <w:rsid w:val="00770754"/>
    <w:rsid w:val="00770A9C"/>
    <w:rsid w:val="00770AC0"/>
    <w:rsid w:val="00771119"/>
    <w:rsid w:val="007712B7"/>
    <w:rsid w:val="00771DBF"/>
    <w:rsid w:val="00771F93"/>
    <w:rsid w:val="00771FA9"/>
    <w:rsid w:val="00772C11"/>
    <w:rsid w:val="007732E3"/>
    <w:rsid w:val="00773724"/>
    <w:rsid w:val="00773773"/>
    <w:rsid w:val="007737CE"/>
    <w:rsid w:val="00773A70"/>
    <w:rsid w:val="00774384"/>
    <w:rsid w:val="00774AF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E7C"/>
    <w:rsid w:val="00776F49"/>
    <w:rsid w:val="007775BF"/>
    <w:rsid w:val="007777BE"/>
    <w:rsid w:val="0077781A"/>
    <w:rsid w:val="00777840"/>
    <w:rsid w:val="00777A44"/>
    <w:rsid w:val="00777A72"/>
    <w:rsid w:val="00780407"/>
    <w:rsid w:val="007804E3"/>
    <w:rsid w:val="00780565"/>
    <w:rsid w:val="00780609"/>
    <w:rsid w:val="00780932"/>
    <w:rsid w:val="007809F0"/>
    <w:rsid w:val="00780C90"/>
    <w:rsid w:val="0078146E"/>
    <w:rsid w:val="00781EA2"/>
    <w:rsid w:val="007824B4"/>
    <w:rsid w:val="007827CB"/>
    <w:rsid w:val="00782F35"/>
    <w:rsid w:val="00783293"/>
    <w:rsid w:val="00783410"/>
    <w:rsid w:val="007835ED"/>
    <w:rsid w:val="0078387D"/>
    <w:rsid w:val="00783F5B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6D4F"/>
    <w:rsid w:val="00786D73"/>
    <w:rsid w:val="00786F06"/>
    <w:rsid w:val="007873FE"/>
    <w:rsid w:val="007876B9"/>
    <w:rsid w:val="0079022F"/>
    <w:rsid w:val="007908C1"/>
    <w:rsid w:val="00790B6C"/>
    <w:rsid w:val="00790DD9"/>
    <w:rsid w:val="00790E31"/>
    <w:rsid w:val="00790E49"/>
    <w:rsid w:val="00791083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BE0"/>
    <w:rsid w:val="00793D47"/>
    <w:rsid w:val="00794821"/>
    <w:rsid w:val="007948AC"/>
    <w:rsid w:val="00794F23"/>
    <w:rsid w:val="00794FE7"/>
    <w:rsid w:val="00795FAB"/>
    <w:rsid w:val="007968C0"/>
    <w:rsid w:val="00796A0A"/>
    <w:rsid w:val="00796BE8"/>
    <w:rsid w:val="00796CDA"/>
    <w:rsid w:val="00796F77"/>
    <w:rsid w:val="007970FC"/>
    <w:rsid w:val="00797298"/>
    <w:rsid w:val="007972AF"/>
    <w:rsid w:val="0079779D"/>
    <w:rsid w:val="00797DAE"/>
    <w:rsid w:val="00797E8C"/>
    <w:rsid w:val="007A0492"/>
    <w:rsid w:val="007A0593"/>
    <w:rsid w:val="007A11DA"/>
    <w:rsid w:val="007A15C9"/>
    <w:rsid w:val="007A203A"/>
    <w:rsid w:val="007A217C"/>
    <w:rsid w:val="007A229A"/>
    <w:rsid w:val="007A244C"/>
    <w:rsid w:val="007A24DF"/>
    <w:rsid w:val="007A29EF"/>
    <w:rsid w:val="007A33BA"/>
    <w:rsid w:val="007A3530"/>
    <w:rsid w:val="007A37CF"/>
    <w:rsid w:val="007A3A59"/>
    <w:rsid w:val="007A3A74"/>
    <w:rsid w:val="007A3DF5"/>
    <w:rsid w:val="007A3E38"/>
    <w:rsid w:val="007A3EF2"/>
    <w:rsid w:val="007A46C0"/>
    <w:rsid w:val="007A4A2D"/>
    <w:rsid w:val="007A4CB8"/>
    <w:rsid w:val="007A4D0F"/>
    <w:rsid w:val="007A56EC"/>
    <w:rsid w:val="007A5A72"/>
    <w:rsid w:val="007A5BF5"/>
    <w:rsid w:val="007A6312"/>
    <w:rsid w:val="007A6322"/>
    <w:rsid w:val="007A657E"/>
    <w:rsid w:val="007A6586"/>
    <w:rsid w:val="007A6B5E"/>
    <w:rsid w:val="007A6C4D"/>
    <w:rsid w:val="007A6D5A"/>
    <w:rsid w:val="007A7865"/>
    <w:rsid w:val="007A79C7"/>
    <w:rsid w:val="007A7EB4"/>
    <w:rsid w:val="007B00DD"/>
    <w:rsid w:val="007B0719"/>
    <w:rsid w:val="007B0ADB"/>
    <w:rsid w:val="007B0C76"/>
    <w:rsid w:val="007B0DC5"/>
    <w:rsid w:val="007B195E"/>
    <w:rsid w:val="007B212B"/>
    <w:rsid w:val="007B23D7"/>
    <w:rsid w:val="007B29F5"/>
    <w:rsid w:val="007B324A"/>
    <w:rsid w:val="007B3484"/>
    <w:rsid w:val="007B3802"/>
    <w:rsid w:val="007B3939"/>
    <w:rsid w:val="007B3BA7"/>
    <w:rsid w:val="007B3BC4"/>
    <w:rsid w:val="007B3C45"/>
    <w:rsid w:val="007B3F09"/>
    <w:rsid w:val="007B42DA"/>
    <w:rsid w:val="007B4319"/>
    <w:rsid w:val="007B432C"/>
    <w:rsid w:val="007B4596"/>
    <w:rsid w:val="007B4623"/>
    <w:rsid w:val="007B4DFF"/>
    <w:rsid w:val="007B4ED6"/>
    <w:rsid w:val="007B6CF4"/>
    <w:rsid w:val="007B77B3"/>
    <w:rsid w:val="007C02F5"/>
    <w:rsid w:val="007C129C"/>
    <w:rsid w:val="007C12C8"/>
    <w:rsid w:val="007C1CDE"/>
    <w:rsid w:val="007C20AA"/>
    <w:rsid w:val="007C25C8"/>
    <w:rsid w:val="007C29C9"/>
    <w:rsid w:val="007C2A39"/>
    <w:rsid w:val="007C2D62"/>
    <w:rsid w:val="007C30DD"/>
    <w:rsid w:val="007C31AC"/>
    <w:rsid w:val="007C35E2"/>
    <w:rsid w:val="007C3879"/>
    <w:rsid w:val="007C3DD4"/>
    <w:rsid w:val="007C436A"/>
    <w:rsid w:val="007C441A"/>
    <w:rsid w:val="007C473C"/>
    <w:rsid w:val="007C4AC7"/>
    <w:rsid w:val="007C4B58"/>
    <w:rsid w:val="007C4D18"/>
    <w:rsid w:val="007C5163"/>
    <w:rsid w:val="007C53B4"/>
    <w:rsid w:val="007C57D2"/>
    <w:rsid w:val="007C58A1"/>
    <w:rsid w:val="007C6418"/>
    <w:rsid w:val="007C686B"/>
    <w:rsid w:val="007C6A71"/>
    <w:rsid w:val="007C722B"/>
    <w:rsid w:val="007C7384"/>
    <w:rsid w:val="007C766E"/>
    <w:rsid w:val="007C7692"/>
    <w:rsid w:val="007C7A90"/>
    <w:rsid w:val="007C7B90"/>
    <w:rsid w:val="007D0454"/>
    <w:rsid w:val="007D0C98"/>
    <w:rsid w:val="007D0E69"/>
    <w:rsid w:val="007D14C9"/>
    <w:rsid w:val="007D1596"/>
    <w:rsid w:val="007D1EB9"/>
    <w:rsid w:val="007D24E8"/>
    <w:rsid w:val="007D24F4"/>
    <w:rsid w:val="007D298A"/>
    <w:rsid w:val="007D2DDB"/>
    <w:rsid w:val="007D3331"/>
    <w:rsid w:val="007D3516"/>
    <w:rsid w:val="007D3680"/>
    <w:rsid w:val="007D3A71"/>
    <w:rsid w:val="007D3FB3"/>
    <w:rsid w:val="007D41E8"/>
    <w:rsid w:val="007D4588"/>
    <w:rsid w:val="007D46F2"/>
    <w:rsid w:val="007D49A8"/>
    <w:rsid w:val="007D4CD4"/>
    <w:rsid w:val="007D4CEF"/>
    <w:rsid w:val="007D4E4E"/>
    <w:rsid w:val="007D5232"/>
    <w:rsid w:val="007D586B"/>
    <w:rsid w:val="007D5924"/>
    <w:rsid w:val="007D6219"/>
    <w:rsid w:val="007D6EB8"/>
    <w:rsid w:val="007D7153"/>
    <w:rsid w:val="007D7213"/>
    <w:rsid w:val="007D7893"/>
    <w:rsid w:val="007D7B93"/>
    <w:rsid w:val="007D7CE9"/>
    <w:rsid w:val="007D7D43"/>
    <w:rsid w:val="007D7E36"/>
    <w:rsid w:val="007E0507"/>
    <w:rsid w:val="007E085C"/>
    <w:rsid w:val="007E1C2D"/>
    <w:rsid w:val="007E20D2"/>
    <w:rsid w:val="007E2415"/>
    <w:rsid w:val="007E2C0D"/>
    <w:rsid w:val="007E2C37"/>
    <w:rsid w:val="007E3E60"/>
    <w:rsid w:val="007E407D"/>
    <w:rsid w:val="007E4879"/>
    <w:rsid w:val="007E4B2D"/>
    <w:rsid w:val="007E4FD6"/>
    <w:rsid w:val="007E51C5"/>
    <w:rsid w:val="007E53A5"/>
    <w:rsid w:val="007E548B"/>
    <w:rsid w:val="007E5548"/>
    <w:rsid w:val="007E582D"/>
    <w:rsid w:val="007E5A57"/>
    <w:rsid w:val="007E5ABF"/>
    <w:rsid w:val="007E5D3E"/>
    <w:rsid w:val="007E5E65"/>
    <w:rsid w:val="007E5ECF"/>
    <w:rsid w:val="007E6BD2"/>
    <w:rsid w:val="007E6BFA"/>
    <w:rsid w:val="007E7027"/>
    <w:rsid w:val="007E72D8"/>
    <w:rsid w:val="007E7A4F"/>
    <w:rsid w:val="007E7B95"/>
    <w:rsid w:val="007F0969"/>
    <w:rsid w:val="007F0A64"/>
    <w:rsid w:val="007F0E0B"/>
    <w:rsid w:val="007F1316"/>
    <w:rsid w:val="007F136B"/>
    <w:rsid w:val="007F183A"/>
    <w:rsid w:val="007F192E"/>
    <w:rsid w:val="007F1F9F"/>
    <w:rsid w:val="007F2012"/>
    <w:rsid w:val="007F2634"/>
    <w:rsid w:val="007F277B"/>
    <w:rsid w:val="007F3004"/>
    <w:rsid w:val="007F367B"/>
    <w:rsid w:val="007F3B51"/>
    <w:rsid w:val="007F3DB5"/>
    <w:rsid w:val="007F3EC4"/>
    <w:rsid w:val="007F430D"/>
    <w:rsid w:val="007F43EA"/>
    <w:rsid w:val="007F45CC"/>
    <w:rsid w:val="007F4735"/>
    <w:rsid w:val="007F47FE"/>
    <w:rsid w:val="007F48D5"/>
    <w:rsid w:val="007F5194"/>
    <w:rsid w:val="007F5615"/>
    <w:rsid w:val="007F5E6C"/>
    <w:rsid w:val="007F6A89"/>
    <w:rsid w:val="007F6B0B"/>
    <w:rsid w:val="007F6D10"/>
    <w:rsid w:val="007F6DD4"/>
    <w:rsid w:val="007F6E22"/>
    <w:rsid w:val="007F7029"/>
    <w:rsid w:val="007F7342"/>
    <w:rsid w:val="007F749C"/>
    <w:rsid w:val="007F76FF"/>
    <w:rsid w:val="007F7B1E"/>
    <w:rsid w:val="007F7E0E"/>
    <w:rsid w:val="007F7FD2"/>
    <w:rsid w:val="00800039"/>
    <w:rsid w:val="008000EF"/>
    <w:rsid w:val="00800835"/>
    <w:rsid w:val="008008B4"/>
    <w:rsid w:val="008008C6"/>
    <w:rsid w:val="00800920"/>
    <w:rsid w:val="00800B0B"/>
    <w:rsid w:val="0080113C"/>
    <w:rsid w:val="0080130C"/>
    <w:rsid w:val="00801ACF"/>
    <w:rsid w:val="00801CBE"/>
    <w:rsid w:val="0080233B"/>
    <w:rsid w:val="008029A5"/>
    <w:rsid w:val="00802B66"/>
    <w:rsid w:val="008033BD"/>
    <w:rsid w:val="008034DD"/>
    <w:rsid w:val="00804034"/>
    <w:rsid w:val="0080415C"/>
    <w:rsid w:val="00804952"/>
    <w:rsid w:val="008058FB"/>
    <w:rsid w:val="00805EC6"/>
    <w:rsid w:val="00806467"/>
    <w:rsid w:val="00806A76"/>
    <w:rsid w:val="00806B1C"/>
    <w:rsid w:val="00806B1D"/>
    <w:rsid w:val="00806FE1"/>
    <w:rsid w:val="00807090"/>
    <w:rsid w:val="008076A9"/>
    <w:rsid w:val="00810624"/>
    <w:rsid w:val="008108F1"/>
    <w:rsid w:val="008109CF"/>
    <w:rsid w:val="008114A7"/>
    <w:rsid w:val="0081179A"/>
    <w:rsid w:val="00811985"/>
    <w:rsid w:val="00811DA7"/>
    <w:rsid w:val="00811F8C"/>
    <w:rsid w:val="008123DB"/>
    <w:rsid w:val="008125B2"/>
    <w:rsid w:val="00812604"/>
    <w:rsid w:val="00812FBE"/>
    <w:rsid w:val="00813121"/>
    <w:rsid w:val="008137C8"/>
    <w:rsid w:val="00813AD5"/>
    <w:rsid w:val="00814579"/>
    <w:rsid w:val="008147A0"/>
    <w:rsid w:val="00814994"/>
    <w:rsid w:val="00814997"/>
    <w:rsid w:val="00814BFE"/>
    <w:rsid w:val="00814FA0"/>
    <w:rsid w:val="008158A0"/>
    <w:rsid w:val="008159FA"/>
    <w:rsid w:val="00815CA5"/>
    <w:rsid w:val="00815E6D"/>
    <w:rsid w:val="00815EB5"/>
    <w:rsid w:val="008161FD"/>
    <w:rsid w:val="00816262"/>
    <w:rsid w:val="00816374"/>
    <w:rsid w:val="00816633"/>
    <w:rsid w:val="00816A65"/>
    <w:rsid w:val="00816E7D"/>
    <w:rsid w:val="00817DC5"/>
    <w:rsid w:val="008205A3"/>
    <w:rsid w:val="008205EA"/>
    <w:rsid w:val="00820859"/>
    <w:rsid w:val="00820958"/>
    <w:rsid w:val="00820CC5"/>
    <w:rsid w:val="00820EBE"/>
    <w:rsid w:val="00821680"/>
    <w:rsid w:val="008216E7"/>
    <w:rsid w:val="008217D6"/>
    <w:rsid w:val="00821BE8"/>
    <w:rsid w:val="00821D78"/>
    <w:rsid w:val="00822324"/>
    <w:rsid w:val="00822416"/>
    <w:rsid w:val="008224D0"/>
    <w:rsid w:val="008226D0"/>
    <w:rsid w:val="008228CB"/>
    <w:rsid w:val="00822ABF"/>
    <w:rsid w:val="00822D6D"/>
    <w:rsid w:val="00823214"/>
    <w:rsid w:val="008232E9"/>
    <w:rsid w:val="00823345"/>
    <w:rsid w:val="008233DD"/>
    <w:rsid w:val="008234D2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C32"/>
    <w:rsid w:val="00825C98"/>
    <w:rsid w:val="008260DA"/>
    <w:rsid w:val="00826121"/>
    <w:rsid w:val="0082639B"/>
    <w:rsid w:val="0082652D"/>
    <w:rsid w:val="00826611"/>
    <w:rsid w:val="0082670F"/>
    <w:rsid w:val="008267AE"/>
    <w:rsid w:val="00826B45"/>
    <w:rsid w:val="00826DA4"/>
    <w:rsid w:val="0082728A"/>
    <w:rsid w:val="00827754"/>
    <w:rsid w:val="0082779B"/>
    <w:rsid w:val="008277BB"/>
    <w:rsid w:val="00827F7D"/>
    <w:rsid w:val="0083007F"/>
    <w:rsid w:val="00830B67"/>
    <w:rsid w:val="00830C1E"/>
    <w:rsid w:val="00830E74"/>
    <w:rsid w:val="0083139F"/>
    <w:rsid w:val="008315EE"/>
    <w:rsid w:val="008316DF"/>
    <w:rsid w:val="008319D4"/>
    <w:rsid w:val="00831A5C"/>
    <w:rsid w:val="008321A8"/>
    <w:rsid w:val="00832259"/>
    <w:rsid w:val="008322A6"/>
    <w:rsid w:val="00832942"/>
    <w:rsid w:val="00832BFD"/>
    <w:rsid w:val="008333BD"/>
    <w:rsid w:val="0083383C"/>
    <w:rsid w:val="00833F28"/>
    <w:rsid w:val="00833F82"/>
    <w:rsid w:val="0083425F"/>
    <w:rsid w:val="00835082"/>
    <w:rsid w:val="00835B68"/>
    <w:rsid w:val="00835C33"/>
    <w:rsid w:val="00835D91"/>
    <w:rsid w:val="0083637F"/>
    <w:rsid w:val="00836416"/>
    <w:rsid w:val="008364CC"/>
    <w:rsid w:val="008364F9"/>
    <w:rsid w:val="0083755C"/>
    <w:rsid w:val="00837565"/>
    <w:rsid w:val="00837672"/>
    <w:rsid w:val="00837719"/>
    <w:rsid w:val="0083776E"/>
    <w:rsid w:val="00837943"/>
    <w:rsid w:val="00837E87"/>
    <w:rsid w:val="00837F71"/>
    <w:rsid w:val="008403EE"/>
    <w:rsid w:val="00840427"/>
    <w:rsid w:val="00840499"/>
    <w:rsid w:val="0084052A"/>
    <w:rsid w:val="00840C76"/>
    <w:rsid w:val="00840D8B"/>
    <w:rsid w:val="00840F10"/>
    <w:rsid w:val="00841697"/>
    <w:rsid w:val="0084216E"/>
    <w:rsid w:val="00842381"/>
    <w:rsid w:val="00842392"/>
    <w:rsid w:val="008424C1"/>
    <w:rsid w:val="008425AD"/>
    <w:rsid w:val="00842AA3"/>
    <w:rsid w:val="008431BA"/>
    <w:rsid w:val="00843335"/>
    <w:rsid w:val="00843429"/>
    <w:rsid w:val="008438E9"/>
    <w:rsid w:val="00843C7F"/>
    <w:rsid w:val="00843CC4"/>
    <w:rsid w:val="00844064"/>
    <w:rsid w:val="0084413D"/>
    <w:rsid w:val="0084473D"/>
    <w:rsid w:val="00844A26"/>
    <w:rsid w:val="00844BCB"/>
    <w:rsid w:val="00844E89"/>
    <w:rsid w:val="00845180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7589"/>
    <w:rsid w:val="00847D1C"/>
    <w:rsid w:val="00850808"/>
    <w:rsid w:val="00850992"/>
    <w:rsid w:val="00850DAA"/>
    <w:rsid w:val="008513DB"/>
    <w:rsid w:val="00851487"/>
    <w:rsid w:val="008514D0"/>
    <w:rsid w:val="00851F4F"/>
    <w:rsid w:val="00852029"/>
    <w:rsid w:val="0085242B"/>
    <w:rsid w:val="008524A0"/>
    <w:rsid w:val="00852627"/>
    <w:rsid w:val="00852A3F"/>
    <w:rsid w:val="008539A2"/>
    <w:rsid w:val="00853C2F"/>
    <w:rsid w:val="00853EB1"/>
    <w:rsid w:val="00854059"/>
    <w:rsid w:val="0085409E"/>
    <w:rsid w:val="008541CE"/>
    <w:rsid w:val="008542E9"/>
    <w:rsid w:val="00854345"/>
    <w:rsid w:val="008544AF"/>
    <w:rsid w:val="00854A26"/>
    <w:rsid w:val="00855581"/>
    <w:rsid w:val="0085570B"/>
    <w:rsid w:val="00855885"/>
    <w:rsid w:val="008558CB"/>
    <w:rsid w:val="00856714"/>
    <w:rsid w:val="0085691E"/>
    <w:rsid w:val="00856DFE"/>
    <w:rsid w:val="00857A4B"/>
    <w:rsid w:val="00857BD7"/>
    <w:rsid w:val="00857C41"/>
    <w:rsid w:val="00857C61"/>
    <w:rsid w:val="00857FE3"/>
    <w:rsid w:val="00860490"/>
    <w:rsid w:val="008604A7"/>
    <w:rsid w:val="00860759"/>
    <w:rsid w:val="00860DF3"/>
    <w:rsid w:val="008610C4"/>
    <w:rsid w:val="008615A5"/>
    <w:rsid w:val="00861B0E"/>
    <w:rsid w:val="00862369"/>
    <w:rsid w:val="008623E9"/>
    <w:rsid w:val="0086261D"/>
    <w:rsid w:val="008626ED"/>
    <w:rsid w:val="00862C52"/>
    <w:rsid w:val="0086301B"/>
    <w:rsid w:val="00863CA4"/>
    <w:rsid w:val="008640E5"/>
    <w:rsid w:val="00864135"/>
    <w:rsid w:val="00864A69"/>
    <w:rsid w:val="00864A9E"/>
    <w:rsid w:val="00864DB6"/>
    <w:rsid w:val="00865046"/>
    <w:rsid w:val="0086536D"/>
    <w:rsid w:val="00865505"/>
    <w:rsid w:val="0086572F"/>
    <w:rsid w:val="008657BB"/>
    <w:rsid w:val="008658B5"/>
    <w:rsid w:val="008659D3"/>
    <w:rsid w:val="0086604A"/>
    <w:rsid w:val="0086677E"/>
    <w:rsid w:val="00866AB2"/>
    <w:rsid w:val="0086752A"/>
    <w:rsid w:val="00867685"/>
    <w:rsid w:val="00867873"/>
    <w:rsid w:val="00867BB4"/>
    <w:rsid w:val="008704B3"/>
    <w:rsid w:val="008705F0"/>
    <w:rsid w:val="00870754"/>
    <w:rsid w:val="00870EF7"/>
    <w:rsid w:val="00870EFD"/>
    <w:rsid w:val="00870F14"/>
    <w:rsid w:val="008710C8"/>
    <w:rsid w:val="00871354"/>
    <w:rsid w:val="008716B6"/>
    <w:rsid w:val="008716FE"/>
    <w:rsid w:val="00871928"/>
    <w:rsid w:val="00871A34"/>
    <w:rsid w:val="0087212D"/>
    <w:rsid w:val="008721F4"/>
    <w:rsid w:val="0087258B"/>
    <w:rsid w:val="00872A04"/>
    <w:rsid w:val="00872C75"/>
    <w:rsid w:val="00872D09"/>
    <w:rsid w:val="00872E64"/>
    <w:rsid w:val="00873048"/>
    <w:rsid w:val="008737AD"/>
    <w:rsid w:val="008737BC"/>
    <w:rsid w:val="008739F0"/>
    <w:rsid w:val="00873B56"/>
    <w:rsid w:val="00873F42"/>
    <w:rsid w:val="008741B4"/>
    <w:rsid w:val="00874209"/>
    <w:rsid w:val="008743DC"/>
    <w:rsid w:val="00874539"/>
    <w:rsid w:val="00874556"/>
    <w:rsid w:val="0087466E"/>
    <w:rsid w:val="008752C4"/>
    <w:rsid w:val="008752FA"/>
    <w:rsid w:val="00875448"/>
    <w:rsid w:val="00875BD7"/>
    <w:rsid w:val="00876338"/>
    <w:rsid w:val="00876448"/>
    <w:rsid w:val="00876507"/>
    <w:rsid w:val="008766E7"/>
    <w:rsid w:val="00877673"/>
    <w:rsid w:val="008777E8"/>
    <w:rsid w:val="00877D29"/>
    <w:rsid w:val="0088006B"/>
    <w:rsid w:val="00880203"/>
    <w:rsid w:val="0088089E"/>
    <w:rsid w:val="00880B57"/>
    <w:rsid w:val="00880D51"/>
    <w:rsid w:val="00880DF8"/>
    <w:rsid w:val="008812BE"/>
    <w:rsid w:val="00881841"/>
    <w:rsid w:val="00881AFB"/>
    <w:rsid w:val="0088288B"/>
    <w:rsid w:val="00882AA4"/>
    <w:rsid w:val="00882E39"/>
    <w:rsid w:val="00882E91"/>
    <w:rsid w:val="00883252"/>
    <w:rsid w:val="00883D0D"/>
    <w:rsid w:val="0088418F"/>
    <w:rsid w:val="00884716"/>
    <w:rsid w:val="0088483B"/>
    <w:rsid w:val="00884A3C"/>
    <w:rsid w:val="008850B7"/>
    <w:rsid w:val="00885258"/>
    <w:rsid w:val="00885906"/>
    <w:rsid w:val="00885A3C"/>
    <w:rsid w:val="00885B3C"/>
    <w:rsid w:val="008861F8"/>
    <w:rsid w:val="00886277"/>
    <w:rsid w:val="008866F9"/>
    <w:rsid w:val="00886CDC"/>
    <w:rsid w:val="00886E1E"/>
    <w:rsid w:val="00887280"/>
    <w:rsid w:val="008873C1"/>
    <w:rsid w:val="00887443"/>
    <w:rsid w:val="00887866"/>
    <w:rsid w:val="00887D57"/>
    <w:rsid w:val="0089080C"/>
    <w:rsid w:val="00890904"/>
    <w:rsid w:val="00890D22"/>
    <w:rsid w:val="0089116B"/>
    <w:rsid w:val="008911B3"/>
    <w:rsid w:val="00891634"/>
    <w:rsid w:val="0089183B"/>
    <w:rsid w:val="00893095"/>
    <w:rsid w:val="008937E9"/>
    <w:rsid w:val="00893D52"/>
    <w:rsid w:val="00893E24"/>
    <w:rsid w:val="00894907"/>
    <w:rsid w:val="00894F74"/>
    <w:rsid w:val="008951A9"/>
    <w:rsid w:val="0089548D"/>
    <w:rsid w:val="00895594"/>
    <w:rsid w:val="00895B62"/>
    <w:rsid w:val="008961CD"/>
    <w:rsid w:val="008967BD"/>
    <w:rsid w:val="00896C22"/>
    <w:rsid w:val="00896D1A"/>
    <w:rsid w:val="00896D1C"/>
    <w:rsid w:val="00897110"/>
    <w:rsid w:val="0089724B"/>
    <w:rsid w:val="008972E6"/>
    <w:rsid w:val="0089747B"/>
    <w:rsid w:val="00897494"/>
    <w:rsid w:val="00897B48"/>
    <w:rsid w:val="00897D03"/>
    <w:rsid w:val="00897D39"/>
    <w:rsid w:val="008A0150"/>
    <w:rsid w:val="008A075A"/>
    <w:rsid w:val="008A097B"/>
    <w:rsid w:val="008A1C25"/>
    <w:rsid w:val="008A26EE"/>
    <w:rsid w:val="008A28E4"/>
    <w:rsid w:val="008A2AC5"/>
    <w:rsid w:val="008A2D55"/>
    <w:rsid w:val="008A35F4"/>
    <w:rsid w:val="008A3842"/>
    <w:rsid w:val="008A38CD"/>
    <w:rsid w:val="008A38F1"/>
    <w:rsid w:val="008A3A23"/>
    <w:rsid w:val="008A4077"/>
    <w:rsid w:val="008A4132"/>
    <w:rsid w:val="008A465F"/>
    <w:rsid w:val="008A4740"/>
    <w:rsid w:val="008A4A9D"/>
    <w:rsid w:val="008A50FC"/>
    <w:rsid w:val="008A53DC"/>
    <w:rsid w:val="008A5593"/>
    <w:rsid w:val="008A56E0"/>
    <w:rsid w:val="008A5DE8"/>
    <w:rsid w:val="008A5E5C"/>
    <w:rsid w:val="008A6327"/>
    <w:rsid w:val="008A6B96"/>
    <w:rsid w:val="008A7084"/>
    <w:rsid w:val="008A77F8"/>
    <w:rsid w:val="008A7988"/>
    <w:rsid w:val="008A7B66"/>
    <w:rsid w:val="008A7C56"/>
    <w:rsid w:val="008B040A"/>
    <w:rsid w:val="008B0595"/>
    <w:rsid w:val="008B07EE"/>
    <w:rsid w:val="008B08C4"/>
    <w:rsid w:val="008B098A"/>
    <w:rsid w:val="008B11E9"/>
    <w:rsid w:val="008B1446"/>
    <w:rsid w:val="008B19A3"/>
    <w:rsid w:val="008B1F2C"/>
    <w:rsid w:val="008B214F"/>
    <w:rsid w:val="008B2885"/>
    <w:rsid w:val="008B2B66"/>
    <w:rsid w:val="008B2B7F"/>
    <w:rsid w:val="008B2C6A"/>
    <w:rsid w:val="008B39E3"/>
    <w:rsid w:val="008B3AE2"/>
    <w:rsid w:val="008B3DD7"/>
    <w:rsid w:val="008B3DE3"/>
    <w:rsid w:val="008B4174"/>
    <w:rsid w:val="008B4256"/>
    <w:rsid w:val="008B42A9"/>
    <w:rsid w:val="008B44F3"/>
    <w:rsid w:val="008B47E3"/>
    <w:rsid w:val="008B49C2"/>
    <w:rsid w:val="008B4A60"/>
    <w:rsid w:val="008B4CDE"/>
    <w:rsid w:val="008B4F92"/>
    <w:rsid w:val="008B524D"/>
    <w:rsid w:val="008B525A"/>
    <w:rsid w:val="008B54EE"/>
    <w:rsid w:val="008B574E"/>
    <w:rsid w:val="008B5A3B"/>
    <w:rsid w:val="008B5E02"/>
    <w:rsid w:val="008B5ECB"/>
    <w:rsid w:val="008B6491"/>
    <w:rsid w:val="008B65AC"/>
    <w:rsid w:val="008B65C1"/>
    <w:rsid w:val="008B6765"/>
    <w:rsid w:val="008B6ECA"/>
    <w:rsid w:val="008B6F93"/>
    <w:rsid w:val="008B70FD"/>
    <w:rsid w:val="008B718A"/>
    <w:rsid w:val="008B7447"/>
    <w:rsid w:val="008B747B"/>
    <w:rsid w:val="008B7899"/>
    <w:rsid w:val="008B7F5A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33C7"/>
    <w:rsid w:val="008C344F"/>
    <w:rsid w:val="008C34DF"/>
    <w:rsid w:val="008C4171"/>
    <w:rsid w:val="008C41D4"/>
    <w:rsid w:val="008C4598"/>
    <w:rsid w:val="008C464E"/>
    <w:rsid w:val="008C4D2C"/>
    <w:rsid w:val="008C4FC2"/>
    <w:rsid w:val="008C4FC5"/>
    <w:rsid w:val="008C4FFB"/>
    <w:rsid w:val="008C5131"/>
    <w:rsid w:val="008C5507"/>
    <w:rsid w:val="008C553B"/>
    <w:rsid w:val="008C5586"/>
    <w:rsid w:val="008C624F"/>
    <w:rsid w:val="008C6CE0"/>
    <w:rsid w:val="008C709E"/>
    <w:rsid w:val="008C743B"/>
    <w:rsid w:val="008D07DE"/>
    <w:rsid w:val="008D08AB"/>
    <w:rsid w:val="008D0E1C"/>
    <w:rsid w:val="008D11C8"/>
    <w:rsid w:val="008D1279"/>
    <w:rsid w:val="008D177D"/>
    <w:rsid w:val="008D1E03"/>
    <w:rsid w:val="008D215C"/>
    <w:rsid w:val="008D2AC6"/>
    <w:rsid w:val="008D2C38"/>
    <w:rsid w:val="008D2E89"/>
    <w:rsid w:val="008D35A2"/>
    <w:rsid w:val="008D35D7"/>
    <w:rsid w:val="008D36D5"/>
    <w:rsid w:val="008D3AE3"/>
    <w:rsid w:val="008D3DE1"/>
    <w:rsid w:val="008D4712"/>
    <w:rsid w:val="008D479A"/>
    <w:rsid w:val="008D50A0"/>
    <w:rsid w:val="008D52B9"/>
    <w:rsid w:val="008D5528"/>
    <w:rsid w:val="008D5714"/>
    <w:rsid w:val="008D5EFE"/>
    <w:rsid w:val="008D61AC"/>
    <w:rsid w:val="008D68BB"/>
    <w:rsid w:val="008D694B"/>
    <w:rsid w:val="008D6E4A"/>
    <w:rsid w:val="008D6E83"/>
    <w:rsid w:val="008D7063"/>
    <w:rsid w:val="008D7273"/>
    <w:rsid w:val="008D74D9"/>
    <w:rsid w:val="008D76D3"/>
    <w:rsid w:val="008D7A07"/>
    <w:rsid w:val="008D7D46"/>
    <w:rsid w:val="008E0050"/>
    <w:rsid w:val="008E066E"/>
    <w:rsid w:val="008E09AB"/>
    <w:rsid w:val="008E0E2D"/>
    <w:rsid w:val="008E0EE5"/>
    <w:rsid w:val="008E10D0"/>
    <w:rsid w:val="008E14B8"/>
    <w:rsid w:val="008E159C"/>
    <w:rsid w:val="008E182D"/>
    <w:rsid w:val="008E18DE"/>
    <w:rsid w:val="008E1B31"/>
    <w:rsid w:val="008E1DB4"/>
    <w:rsid w:val="008E1DD8"/>
    <w:rsid w:val="008E3088"/>
    <w:rsid w:val="008E3254"/>
    <w:rsid w:val="008E3412"/>
    <w:rsid w:val="008E3448"/>
    <w:rsid w:val="008E3AAA"/>
    <w:rsid w:val="008E3EB8"/>
    <w:rsid w:val="008E3FE1"/>
    <w:rsid w:val="008E42C7"/>
    <w:rsid w:val="008E461F"/>
    <w:rsid w:val="008E473D"/>
    <w:rsid w:val="008E4A03"/>
    <w:rsid w:val="008E4B4D"/>
    <w:rsid w:val="008E4F54"/>
    <w:rsid w:val="008E50FC"/>
    <w:rsid w:val="008E56EA"/>
    <w:rsid w:val="008E5874"/>
    <w:rsid w:val="008E596F"/>
    <w:rsid w:val="008E5B23"/>
    <w:rsid w:val="008E6089"/>
    <w:rsid w:val="008E628A"/>
    <w:rsid w:val="008E6AC7"/>
    <w:rsid w:val="008E734C"/>
    <w:rsid w:val="008E7727"/>
    <w:rsid w:val="008E786D"/>
    <w:rsid w:val="008E7D34"/>
    <w:rsid w:val="008F016D"/>
    <w:rsid w:val="008F02DA"/>
    <w:rsid w:val="008F0364"/>
    <w:rsid w:val="008F071E"/>
    <w:rsid w:val="008F0B9E"/>
    <w:rsid w:val="008F1213"/>
    <w:rsid w:val="008F1C9F"/>
    <w:rsid w:val="008F1E54"/>
    <w:rsid w:val="008F2037"/>
    <w:rsid w:val="008F2488"/>
    <w:rsid w:val="008F2533"/>
    <w:rsid w:val="008F2994"/>
    <w:rsid w:val="008F2B60"/>
    <w:rsid w:val="008F2E58"/>
    <w:rsid w:val="008F31E8"/>
    <w:rsid w:val="008F34ED"/>
    <w:rsid w:val="008F44BA"/>
    <w:rsid w:val="008F485F"/>
    <w:rsid w:val="008F4B57"/>
    <w:rsid w:val="008F5412"/>
    <w:rsid w:val="008F54C1"/>
    <w:rsid w:val="008F5701"/>
    <w:rsid w:val="008F5A8A"/>
    <w:rsid w:val="008F5B11"/>
    <w:rsid w:val="008F5C55"/>
    <w:rsid w:val="008F5CEF"/>
    <w:rsid w:val="008F5E38"/>
    <w:rsid w:val="008F6515"/>
    <w:rsid w:val="008F656D"/>
    <w:rsid w:val="008F693C"/>
    <w:rsid w:val="008F6C40"/>
    <w:rsid w:val="008F6FD8"/>
    <w:rsid w:val="008F6FFF"/>
    <w:rsid w:val="008F76BF"/>
    <w:rsid w:val="008F7828"/>
    <w:rsid w:val="008F7EC8"/>
    <w:rsid w:val="009001B4"/>
    <w:rsid w:val="00900245"/>
    <w:rsid w:val="0090027F"/>
    <w:rsid w:val="009005D3"/>
    <w:rsid w:val="00900609"/>
    <w:rsid w:val="00900B33"/>
    <w:rsid w:val="00900D6C"/>
    <w:rsid w:val="00900E17"/>
    <w:rsid w:val="00900FC1"/>
    <w:rsid w:val="009014F9"/>
    <w:rsid w:val="009017C4"/>
    <w:rsid w:val="00901885"/>
    <w:rsid w:val="00902221"/>
    <w:rsid w:val="00902452"/>
    <w:rsid w:val="00902677"/>
    <w:rsid w:val="00902930"/>
    <w:rsid w:val="00902D3E"/>
    <w:rsid w:val="00902D9A"/>
    <w:rsid w:val="00903135"/>
    <w:rsid w:val="00903231"/>
    <w:rsid w:val="00903779"/>
    <w:rsid w:val="009037C9"/>
    <w:rsid w:val="009039F6"/>
    <w:rsid w:val="009043EE"/>
    <w:rsid w:val="0090464A"/>
    <w:rsid w:val="009048F6"/>
    <w:rsid w:val="00904D22"/>
    <w:rsid w:val="00905604"/>
    <w:rsid w:val="00905E16"/>
    <w:rsid w:val="00906595"/>
    <w:rsid w:val="0090688A"/>
    <w:rsid w:val="009068DE"/>
    <w:rsid w:val="00906C59"/>
    <w:rsid w:val="00907E82"/>
    <w:rsid w:val="00907ED5"/>
    <w:rsid w:val="0091045C"/>
    <w:rsid w:val="009104A0"/>
    <w:rsid w:val="0091091C"/>
    <w:rsid w:val="00910B43"/>
    <w:rsid w:val="00910C8C"/>
    <w:rsid w:val="00910EF8"/>
    <w:rsid w:val="00911126"/>
    <w:rsid w:val="00911302"/>
    <w:rsid w:val="00911450"/>
    <w:rsid w:val="0091171E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BCE"/>
    <w:rsid w:val="00914C06"/>
    <w:rsid w:val="00914EA0"/>
    <w:rsid w:val="00914F45"/>
    <w:rsid w:val="009155EA"/>
    <w:rsid w:val="009160BE"/>
    <w:rsid w:val="009161E4"/>
    <w:rsid w:val="0091630C"/>
    <w:rsid w:val="009167FE"/>
    <w:rsid w:val="009168D2"/>
    <w:rsid w:val="00916C5A"/>
    <w:rsid w:val="00916D53"/>
    <w:rsid w:val="00916FA8"/>
    <w:rsid w:val="009170EB"/>
    <w:rsid w:val="00917122"/>
    <w:rsid w:val="009172BB"/>
    <w:rsid w:val="009176C4"/>
    <w:rsid w:val="009177F1"/>
    <w:rsid w:val="0091789B"/>
    <w:rsid w:val="009178A6"/>
    <w:rsid w:val="00917BA4"/>
    <w:rsid w:val="00917C1D"/>
    <w:rsid w:val="00917CEF"/>
    <w:rsid w:val="009200F7"/>
    <w:rsid w:val="00920F75"/>
    <w:rsid w:val="009210B9"/>
    <w:rsid w:val="009212E9"/>
    <w:rsid w:val="009214A0"/>
    <w:rsid w:val="00921C34"/>
    <w:rsid w:val="009225FB"/>
    <w:rsid w:val="009227AA"/>
    <w:rsid w:val="0092298B"/>
    <w:rsid w:val="00922E6D"/>
    <w:rsid w:val="009230A4"/>
    <w:rsid w:val="009230DA"/>
    <w:rsid w:val="00923620"/>
    <w:rsid w:val="00923F9D"/>
    <w:rsid w:val="0092412D"/>
    <w:rsid w:val="009242F9"/>
    <w:rsid w:val="00924CE9"/>
    <w:rsid w:val="00925133"/>
    <w:rsid w:val="009252B4"/>
    <w:rsid w:val="009252BE"/>
    <w:rsid w:val="0092544B"/>
    <w:rsid w:val="00925E0D"/>
    <w:rsid w:val="00925FD5"/>
    <w:rsid w:val="009260F8"/>
    <w:rsid w:val="0092626E"/>
    <w:rsid w:val="00926646"/>
    <w:rsid w:val="00926B90"/>
    <w:rsid w:val="00926F5D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527"/>
    <w:rsid w:val="00931E8A"/>
    <w:rsid w:val="00932709"/>
    <w:rsid w:val="00932F69"/>
    <w:rsid w:val="00933091"/>
    <w:rsid w:val="0093361D"/>
    <w:rsid w:val="00933CE1"/>
    <w:rsid w:val="009342D2"/>
    <w:rsid w:val="00934597"/>
    <w:rsid w:val="00934670"/>
    <w:rsid w:val="00935054"/>
    <w:rsid w:val="00935077"/>
    <w:rsid w:val="0093522B"/>
    <w:rsid w:val="009353FE"/>
    <w:rsid w:val="00935B8E"/>
    <w:rsid w:val="00936248"/>
    <w:rsid w:val="00936575"/>
    <w:rsid w:val="00936D28"/>
    <w:rsid w:val="00936D3B"/>
    <w:rsid w:val="0093702B"/>
    <w:rsid w:val="009370F3"/>
    <w:rsid w:val="00937342"/>
    <w:rsid w:val="009377D4"/>
    <w:rsid w:val="009378A6"/>
    <w:rsid w:val="00937AB2"/>
    <w:rsid w:val="00937AE6"/>
    <w:rsid w:val="00937BF1"/>
    <w:rsid w:val="0094029D"/>
    <w:rsid w:val="0094070E"/>
    <w:rsid w:val="0094075D"/>
    <w:rsid w:val="00940B6C"/>
    <w:rsid w:val="00941038"/>
    <w:rsid w:val="00941123"/>
    <w:rsid w:val="00941149"/>
    <w:rsid w:val="00941405"/>
    <w:rsid w:val="009416E7"/>
    <w:rsid w:val="00941B99"/>
    <w:rsid w:val="00941E03"/>
    <w:rsid w:val="00942082"/>
    <w:rsid w:val="0094223B"/>
    <w:rsid w:val="009423A4"/>
    <w:rsid w:val="009426C2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B37"/>
    <w:rsid w:val="00944BB1"/>
    <w:rsid w:val="00945135"/>
    <w:rsid w:val="00945285"/>
    <w:rsid w:val="0094578B"/>
    <w:rsid w:val="009459AE"/>
    <w:rsid w:val="00945C73"/>
    <w:rsid w:val="00945D5F"/>
    <w:rsid w:val="00945D68"/>
    <w:rsid w:val="00945FC8"/>
    <w:rsid w:val="009463FE"/>
    <w:rsid w:val="00946A13"/>
    <w:rsid w:val="00946CC8"/>
    <w:rsid w:val="00946D27"/>
    <w:rsid w:val="00946DD1"/>
    <w:rsid w:val="00947412"/>
    <w:rsid w:val="00947574"/>
    <w:rsid w:val="00947700"/>
    <w:rsid w:val="00947C8A"/>
    <w:rsid w:val="00947CA0"/>
    <w:rsid w:val="00947CFE"/>
    <w:rsid w:val="00947EE5"/>
    <w:rsid w:val="0095075C"/>
    <w:rsid w:val="009507E6"/>
    <w:rsid w:val="0095090C"/>
    <w:rsid w:val="00950AFD"/>
    <w:rsid w:val="00950C2B"/>
    <w:rsid w:val="00950C71"/>
    <w:rsid w:val="00951E27"/>
    <w:rsid w:val="00951F14"/>
    <w:rsid w:val="009520BA"/>
    <w:rsid w:val="0095222C"/>
    <w:rsid w:val="0095230A"/>
    <w:rsid w:val="0095279A"/>
    <w:rsid w:val="00952F7A"/>
    <w:rsid w:val="00953469"/>
    <w:rsid w:val="00953F84"/>
    <w:rsid w:val="009546AC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6E2"/>
    <w:rsid w:val="00957810"/>
    <w:rsid w:val="00957860"/>
    <w:rsid w:val="00957F31"/>
    <w:rsid w:val="00957F95"/>
    <w:rsid w:val="00960042"/>
    <w:rsid w:val="00960052"/>
    <w:rsid w:val="0096019E"/>
    <w:rsid w:val="0096020D"/>
    <w:rsid w:val="00960596"/>
    <w:rsid w:val="00960793"/>
    <w:rsid w:val="009618A2"/>
    <w:rsid w:val="009618E4"/>
    <w:rsid w:val="00961CB9"/>
    <w:rsid w:val="0096250D"/>
    <w:rsid w:val="0096261D"/>
    <w:rsid w:val="00962916"/>
    <w:rsid w:val="00962FB1"/>
    <w:rsid w:val="00963414"/>
    <w:rsid w:val="0096356A"/>
    <w:rsid w:val="009635B1"/>
    <w:rsid w:val="00963E4B"/>
    <w:rsid w:val="009640C7"/>
    <w:rsid w:val="00964387"/>
    <w:rsid w:val="0096488B"/>
    <w:rsid w:val="00964BDC"/>
    <w:rsid w:val="00964E0C"/>
    <w:rsid w:val="0096526A"/>
    <w:rsid w:val="009655DC"/>
    <w:rsid w:val="00965806"/>
    <w:rsid w:val="009658E6"/>
    <w:rsid w:val="00965CE5"/>
    <w:rsid w:val="00965D0D"/>
    <w:rsid w:val="00965D73"/>
    <w:rsid w:val="0096604C"/>
    <w:rsid w:val="009661C1"/>
    <w:rsid w:val="0096659B"/>
    <w:rsid w:val="009666AD"/>
    <w:rsid w:val="00966900"/>
    <w:rsid w:val="0096712D"/>
    <w:rsid w:val="009674FB"/>
    <w:rsid w:val="009675F0"/>
    <w:rsid w:val="009700BD"/>
    <w:rsid w:val="00970216"/>
    <w:rsid w:val="009704BF"/>
    <w:rsid w:val="00970BBE"/>
    <w:rsid w:val="00970C00"/>
    <w:rsid w:val="009713E2"/>
    <w:rsid w:val="009714B8"/>
    <w:rsid w:val="00971804"/>
    <w:rsid w:val="0097229C"/>
    <w:rsid w:val="009728DC"/>
    <w:rsid w:val="00973263"/>
    <w:rsid w:val="0097331C"/>
    <w:rsid w:val="00973B6A"/>
    <w:rsid w:val="00973D79"/>
    <w:rsid w:val="00973F33"/>
    <w:rsid w:val="009749C9"/>
    <w:rsid w:val="009749F4"/>
    <w:rsid w:val="00974C1E"/>
    <w:rsid w:val="00974DF8"/>
    <w:rsid w:val="00974E75"/>
    <w:rsid w:val="00975192"/>
    <w:rsid w:val="00975283"/>
    <w:rsid w:val="009752A3"/>
    <w:rsid w:val="009752B0"/>
    <w:rsid w:val="0097559E"/>
    <w:rsid w:val="009755C4"/>
    <w:rsid w:val="00975679"/>
    <w:rsid w:val="00975741"/>
    <w:rsid w:val="009766B8"/>
    <w:rsid w:val="009769C9"/>
    <w:rsid w:val="0097730D"/>
    <w:rsid w:val="00977413"/>
    <w:rsid w:val="0098028E"/>
    <w:rsid w:val="00980506"/>
    <w:rsid w:val="009808EA"/>
    <w:rsid w:val="00981289"/>
    <w:rsid w:val="0098162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41C9"/>
    <w:rsid w:val="00984440"/>
    <w:rsid w:val="00984765"/>
    <w:rsid w:val="00984D83"/>
    <w:rsid w:val="00985A63"/>
    <w:rsid w:val="00985B85"/>
    <w:rsid w:val="00985BA2"/>
    <w:rsid w:val="00985CB7"/>
    <w:rsid w:val="00985D99"/>
    <w:rsid w:val="009868E5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D1"/>
    <w:rsid w:val="0099050E"/>
    <w:rsid w:val="00990550"/>
    <w:rsid w:val="00990859"/>
    <w:rsid w:val="00990A56"/>
    <w:rsid w:val="00990B40"/>
    <w:rsid w:val="0099114A"/>
    <w:rsid w:val="009914FF"/>
    <w:rsid w:val="009915BA"/>
    <w:rsid w:val="00991B4C"/>
    <w:rsid w:val="00991B73"/>
    <w:rsid w:val="00991BE9"/>
    <w:rsid w:val="00992176"/>
    <w:rsid w:val="009925B1"/>
    <w:rsid w:val="0099279C"/>
    <w:rsid w:val="00992984"/>
    <w:rsid w:val="00992C8D"/>
    <w:rsid w:val="00992F19"/>
    <w:rsid w:val="009933BC"/>
    <w:rsid w:val="00993512"/>
    <w:rsid w:val="009945E2"/>
    <w:rsid w:val="0099460A"/>
    <w:rsid w:val="0099558C"/>
    <w:rsid w:val="00995FE2"/>
    <w:rsid w:val="00997026"/>
    <w:rsid w:val="009973B9"/>
    <w:rsid w:val="009976FA"/>
    <w:rsid w:val="00997745"/>
    <w:rsid w:val="00997FF0"/>
    <w:rsid w:val="009A0737"/>
    <w:rsid w:val="009A08D2"/>
    <w:rsid w:val="009A0A8B"/>
    <w:rsid w:val="009A0DDA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052"/>
    <w:rsid w:val="009A2112"/>
    <w:rsid w:val="009A23BE"/>
    <w:rsid w:val="009A27A7"/>
    <w:rsid w:val="009A33F9"/>
    <w:rsid w:val="009A3763"/>
    <w:rsid w:val="009A3806"/>
    <w:rsid w:val="009A3B6B"/>
    <w:rsid w:val="009A3C3C"/>
    <w:rsid w:val="009A463F"/>
    <w:rsid w:val="009A46F2"/>
    <w:rsid w:val="009A4B60"/>
    <w:rsid w:val="009A5A7E"/>
    <w:rsid w:val="009A6237"/>
    <w:rsid w:val="009A6B67"/>
    <w:rsid w:val="009A75AF"/>
    <w:rsid w:val="009A775D"/>
    <w:rsid w:val="009A7768"/>
    <w:rsid w:val="009A7813"/>
    <w:rsid w:val="009A7CA1"/>
    <w:rsid w:val="009B08BD"/>
    <w:rsid w:val="009B0DBC"/>
    <w:rsid w:val="009B0EB7"/>
    <w:rsid w:val="009B15EC"/>
    <w:rsid w:val="009B2373"/>
    <w:rsid w:val="009B24A2"/>
    <w:rsid w:val="009B29E7"/>
    <w:rsid w:val="009B2B65"/>
    <w:rsid w:val="009B2EE5"/>
    <w:rsid w:val="009B3005"/>
    <w:rsid w:val="009B343E"/>
    <w:rsid w:val="009B371D"/>
    <w:rsid w:val="009B3BD3"/>
    <w:rsid w:val="009B4232"/>
    <w:rsid w:val="009B4E93"/>
    <w:rsid w:val="009B4FDA"/>
    <w:rsid w:val="009B5461"/>
    <w:rsid w:val="009B5B3C"/>
    <w:rsid w:val="009B5E58"/>
    <w:rsid w:val="009B5E85"/>
    <w:rsid w:val="009B5ECF"/>
    <w:rsid w:val="009B62B3"/>
    <w:rsid w:val="009B62DF"/>
    <w:rsid w:val="009B67D3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9B3"/>
    <w:rsid w:val="009C2743"/>
    <w:rsid w:val="009C2BC3"/>
    <w:rsid w:val="009C2DF3"/>
    <w:rsid w:val="009C3401"/>
    <w:rsid w:val="009C3418"/>
    <w:rsid w:val="009C3546"/>
    <w:rsid w:val="009C36E3"/>
    <w:rsid w:val="009C3967"/>
    <w:rsid w:val="009C3CB8"/>
    <w:rsid w:val="009C3F05"/>
    <w:rsid w:val="009C41C4"/>
    <w:rsid w:val="009C488D"/>
    <w:rsid w:val="009C4A23"/>
    <w:rsid w:val="009C4AFB"/>
    <w:rsid w:val="009C4CD5"/>
    <w:rsid w:val="009C4D34"/>
    <w:rsid w:val="009C57C7"/>
    <w:rsid w:val="009C586F"/>
    <w:rsid w:val="009C58F7"/>
    <w:rsid w:val="009C614D"/>
    <w:rsid w:val="009C6468"/>
    <w:rsid w:val="009C6728"/>
    <w:rsid w:val="009C673A"/>
    <w:rsid w:val="009C6B02"/>
    <w:rsid w:val="009C6FE1"/>
    <w:rsid w:val="009C70BA"/>
    <w:rsid w:val="009C71B9"/>
    <w:rsid w:val="009C721F"/>
    <w:rsid w:val="009C7A01"/>
    <w:rsid w:val="009C7E5B"/>
    <w:rsid w:val="009D02FF"/>
    <w:rsid w:val="009D0924"/>
    <w:rsid w:val="009D118B"/>
    <w:rsid w:val="009D12F0"/>
    <w:rsid w:val="009D1438"/>
    <w:rsid w:val="009D17F6"/>
    <w:rsid w:val="009D19B0"/>
    <w:rsid w:val="009D1BE1"/>
    <w:rsid w:val="009D1DD0"/>
    <w:rsid w:val="009D2281"/>
    <w:rsid w:val="009D27DC"/>
    <w:rsid w:val="009D28F6"/>
    <w:rsid w:val="009D2DE6"/>
    <w:rsid w:val="009D3225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745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5F3"/>
    <w:rsid w:val="009E0713"/>
    <w:rsid w:val="009E093B"/>
    <w:rsid w:val="009E0B60"/>
    <w:rsid w:val="009E1A3E"/>
    <w:rsid w:val="009E1EFB"/>
    <w:rsid w:val="009E2064"/>
    <w:rsid w:val="009E26A5"/>
    <w:rsid w:val="009E27A6"/>
    <w:rsid w:val="009E30B5"/>
    <w:rsid w:val="009E34F0"/>
    <w:rsid w:val="009E3517"/>
    <w:rsid w:val="009E3884"/>
    <w:rsid w:val="009E3992"/>
    <w:rsid w:val="009E3A17"/>
    <w:rsid w:val="009E3B08"/>
    <w:rsid w:val="009E430F"/>
    <w:rsid w:val="009E4421"/>
    <w:rsid w:val="009E458D"/>
    <w:rsid w:val="009E5720"/>
    <w:rsid w:val="009E5AA8"/>
    <w:rsid w:val="009E5D5B"/>
    <w:rsid w:val="009E66FE"/>
    <w:rsid w:val="009E69FD"/>
    <w:rsid w:val="009E6EC0"/>
    <w:rsid w:val="009E7611"/>
    <w:rsid w:val="009E7640"/>
    <w:rsid w:val="009E7864"/>
    <w:rsid w:val="009E7F25"/>
    <w:rsid w:val="009F00E4"/>
    <w:rsid w:val="009F020E"/>
    <w:rsid w:val="009F047C"/>
    <w:rsid w:val="009F0C25"/>
    <w:rsid w:val="009F0FC5"/>
    <w:rsid w:val="009F138C"/>
    <w:rsid w:val="009F13B3"/>
    <w:rsid w:val="009F1540"/>
    <w:rsid w:val="009F1ADE"/>
    <w:rsid w:val="009F1B49"/>
    <w:rsid w:val="009F23EA"/>
    <w:rsid w:val="009F2460"/>
    <w:rsid w:val="009F26D2"/>
    <w:rsid w:val="009F2D51"/>
    <w:rsid w:val="009F3359"/>
    <w:rsid w:val="009F3B11"/>
    <w:rsid w:val="009F4825"/>
    <w:rsid w:val="009F51A9"/>
    <w:rsid w:val="009F56CB"/>
    <w:rsid w:val="009F591C"/>
    <w:rsid w:val="009F5A06"/>
    <w:rsid w:val="009F5A96"/>
    <w:rsid w:val="009F5A9E"/>
    <w:rsid w:val="009F5B2B"/>
    <w:rsid w:val="009F5DAD"/>
    <w:rsid w:val="009F5FA8"/>
    <w:rsid w:val="009F625E"/>
    <w:rsid w:val="009F6C6C"/>
    <w:rsid w:val="009F6DAD"/>
    <w:rsid w:val="009F73D2"/>
    <w:rsid w:val="009F7C3D"/>
    <w:rsid w:val="00A00381"/>
    <w:rsid w:val="00A009D9"/>
    <w:rsid w:val="00A00BA3"/>
    <w:rsid w:val="00A00E0D"/>
    <w:rsid w:val="00A0101A"/>
    <w:rsid w:val="00A01C66"/>
    <w:rsid w:val="00A020E3"/>
    <w:rsid w:val="00A020FE"/>
    <w:rsid w:val="00A02616"/>
    <w:rsid w:val="00A02746"/>
    <w:rsid w:val="00A03044"/>
    <w:rsid w:val="00A030D8"/>
    <w:rsid w:val="00A031C4"/>
    <w:rsid w:val="00A031DF"/>
    <w:rsid w:val="00A032B6"/>
    <w:rsid w:val="00A03B57"/>
    <w:rsid w:val="00A03B92"/>
    <w:rsid w:val="00A04034"/>
    <w:rsid w:val="00A04DE1"/>
    <w:rsid w:val="00A05321"/>
    <w:rsid w:val="00A05922"/>
    <w:rsid w:val="00A059A6"/>
    <w:rsid w:val="00A05A01"/>
    <w:rsid w:val="00A05E9C"/>
    <w:rsid w:val="00A071CD"/>
    <w:rsid w:val="00A07624"/>
    <w:rsid w:val="00A0763B"/>
    <w:rsid w:val="00A105B7"/>
    <w:rsid w:val="00A106B9"/>
    <w:rsid w:val="00A10E81"/>
    <w:rsid w:val="00A1124B"/>
    <w:rsid w:val="00A11432"/>
    <w:rsid w:val="00A117A1"/>
    <w:rsid w:val="00A11ABF"/>
    <w:rsid w:val="00A12470"/>
    <w:rsid w:val="00A12755"/>
    <w:rsid w:val="00A1280D"/>
    <w:rsid w:val="00A1287A"/>
    <w:rsid w:val="00A12C5D"/>
    <w:rsid w:val="00A136DB"/>
    <w:rsid w:val="00A13A52"/>
    <w:rsid w:val="00A13F85"/>
    <w:rsid w:val="00A1408B"/>
    <w:rsid w:val="00A149A8"/>
    <w:rsid w:val="00A14CD9"/>
    <w:rsid w:val="00A15047"/>
    <w:rsid w:val="00A151A4"/>
    <w:rsid w:val="00A15519"/>
    <w:rsid w:val="00A156BE"/>
    <w:rsid w:val="00A156CE"/>
    <w:rsid w:val="00A16D0A"/>
    <w:rsid w:val="00A16F8A"/>
    <w:rsid w:val="00A17927"/>
    <w:rsid w:val="00A17BB1"/>
    <w:rsid w:val="00A17C6A"/>
    <w:rsid w:val="00A17DA9"/>
    <w:rsid w:val="00A17E36"/>
    <w:rsid w:val="00A200B8"/>
    <w:rsid w:val="00A203FD"/>
    <w:rsid w:val="00A20A2A"/>
    <w:rsid w:val="00A20A6A"/>
    <w:rsid w:val="00A210EB"/>
    <w:rsid w:val="00A21569"/>
    <w:rsid w:val="00A215A5"/>
    <w:rsid w:val="00A22054"/>
    <w:rsid w:val="00A22590"/>
    <w:rsid w:val="00A22AE0"/>
    <w:rsid w:val="00A22B67"/>
    <w:rsid w:val="00A22EEA"/>
    <w:rsid w:val="00A23197"/>
    <w:rsid w:val="00A231D2"/>
    <w:rsid w:val="00A23C36"/>
    <w:rsid w:val="00A23D86"/>
    <w:rsid w:val="00A24936"/>
    <w:rsid w:val="00A249B7"/>
    <w:rsid w:val="00A24BC4"/>
    <w:rsid w:val="00A251E9"/>
    <w:rsid w:val="00A2524B"/>
    <w:rsid w:val="00A263D7"/>
    <w:rsid w:val="00A266EB"/>
    <w:rsid w:val="00A26A33"/>
    <w:rsid w:val="00A26C18"/>
    <w:rsid w:val="00A26FAD"/>
    <w:rsid w:val="00A27018"/>
    <w:rsid w:val="00A273BE"/>
    <w:rsid w:val="00A274B4"/>
    <w:rsid w:val="00A278D6"/>
    <w:rsid w:val="00A30A42"/>
    <w:rsid w:val="00A30ACE"/>
    <w:rsid w:val="00A30B63"/>
    <w:rsid w:val="00A31081"/>
    <w:rsid w:val="00A311E9"/>
    <w:rsid w:val="00A311F4"/>
    <w:rsid w:val="00A3133A"/>
    <w:rsid w:val="00A316DD"/>
    <w:rsid w:val="00A31D87"/>
    <w:rsid w:val="00A32053"/>
    <w:rsid w:val="00A32CAF"/>
    <w:rsid w:val="00A32D22"/>
    <w:rsid w:val="00A334D6"/>
    <w:rsid w:val="00A33829"/>
    <w:rsid w:val="00A33C38"/>
    <w:rsid w:val="00A3427C"/>
    <w:rsid w:val="00A34DF9"/>
    <w:rsid w:val="00A352BF"/>
    <w:rsid w:val="00A35A35"/>
    <w:rsid w:val="00A35F9D"/>
    <w:rsid w:val="00A363C4"/>
    <w:rsid w:val="00A364C9"/>
    <w:rsid w:val="00A36673"/>
    <w:rsid w:val="00A36C6C"/>
    <w:rsid w:val="00A36E88"/>
    <w:rsid w:val="00A3717B"/>
    <w:rsid w:val="00A376AB"/>
    <w:rsid w:val="00A378B4"/>
    <w:rsid w:val="00A4013D"/>
    <w:rsid w:val="00A40C1B"/>
    <w:rsid w:val="00A40CB7"/>
    <w:rsid w:val="00A40FFE"/>
    <w:rsid w:val="00A410D4"/>
    <w:rsid w:val="00A4113E"/>
    <w:rsid w:val="00A414CA"/>
    <w:rsid w:val="00A41818"/>
    <w:rsid w:val="00A41E01"/>
    <w:rsid w:val="00A422CC"/>
    <w:rsid w:val="00A4283A"/>
    <w:rsid w:val="00A42B13"/>
    <w:rsid w:val="00A42FB1"/>
    <w:rsid w:val="00A4370A"/>
    <w:rsid w:val="00A43E8E"/>
    <w:rsid w:val="00A44345"/>
    <w:rsid w:val="00A44B10"/>
    <w:rsid w:val="00A44B35"/>
    <w:rsid w:val="00A4504C"/>
    <w:rsid w:val="00A4509A"/>
    <w:rsid w:val="00A4517D"/>
    <w:rsid w:val="00A462C1"/>
    <w:rsid w:val="00A463B8"/>
    <w:rsid w:val="00A474EC"/>
    <w:rsid w:val="00A47C0E"/>
    <w:rsid w:val="00A5024A"/>
    <w:rsid w:val="00A502B7"/>
    <w:rsid w:val="00A5032F"/>
    <w:rsid w:val="00A50BA6"/>
    <w:rsid w:val="00A514AD"/>
    <w:rsid w:val="00A51C44"/>
    <w:rsid w:val="00A51D79"/>
    <w:rsid w:val="00A51F95"/>
    <w:rsid w:val="00A523C0"/>
    <w:rsid w:val="00A53606"/>
    <w:rsid w:val="00A5419C"/>
    <w:rsid w:val="00A544D6"/>
    <w:rsid w:val="00A54647"/>
    <w:rsid w:val="00A5495D"/>
    <w:rsid w:val="00A54EC9"/>
    <w:rsid w:val="00A54FCD"/>
    <w:rsid w:val="00A553BC"/>
    <w:rsid w:val="00A553EF"/>
    <w:rsid w:val="00A561FF"/>
    <w:rsid w:val="00A56344"/>
    <w:rsid w:val="00A56993"/>
    <w:rsid w:val="00A56AF6"/>
    <w:rsid w:val="00A56B12"/>
    <w:rsid w:val="00A56C8A"/>
    <w:rsid w:val="00A57BFB"/>
    <w:rsid w:val="00A57E08"/>
    <w:rsid w:val="00A57F44"/>
    <w:rsid w:val="00A601C0"/>
    <w:rsid w:val="00A601C8"/>
    <w:rsid w:val="00A603AB"/>
    <w:rsid w:val="00A60417"/>
    <w:rsid w:val="00A6060C"/>
    <w:rsid w:val="00A60711"/>
    <w:rsid w:val="00A60834"/>
    <w:rsid w:val="00A609DA"/>
    <w:rsid w:val="00A60BB3"/>
    <w:rsid w:val="00A60CBF"/>
    <w:rsid w:val="00A6132D"/>
    <w:rsid w:val="00A6151F"/>
    <w:rsid w:val="00A61844"/>
    <w:rsid w:val="00A62272"/>
    <w:rsid w:val="00A622EB"/>
    <w:rsid w:val="00A62319"/>
    <w:rsid w:val="00A62733"/>
    <w:rsid w:val="00A62AA9"/>
    <w:rsid w:val="00A62F16"/>
    <w:rsid w:val="00A6349D"/>
    <w:rsid w:val="00A6372C"/>
    <w:rsid w:val="00A63862"/>
    <w:rsid w:val="00A638C6"/>
    <w:rsid w:val="00A63BED"/>
    <w:rsid w:val="00A63C71"/>
    <w:rsid w:val="00A63E2D"/>
    <w:rsid w:val="00A64257"/>
    <w:rsid w:val="00A6458C"/>
    <w:rsid w:val="00A648EF"/>
    <w:rsid w:val="00A64C63"/>
    <w:rsid w:val="00A64D31"/>
    <w:rsid w:val="00A64E10"/>
    <w:rsid w:val="00A651DB"/>
    <w:rsid w:val="00A65562"/>
    <w:rsid w:val="00A655BF"/>
    <w:rsid w:val="00A659AD"/>
    <w:rsid w:val="00A659E6"/>
    <w:rsid w:val="00A661D8"/>
    <w:rsid w:val="00A66548"/>
    <w:rsid w:val="00A666D3"/>
    <w:rsid w:val="00A66C9C"/>
    <w:rsid w:val="00A66FAE"/>
    <w:rsid w:val="00A670F2"/>
    <w:rsid w:val="00A6719D"/>
    <w:rsid w:val="00A67C81"/>
    <w:rsid w:val="00A708B9"/>
    <w:rsid w:val="00A70911"/>
    <w:rsid w:val="00A70EE8"/>
    <w:rsid w:val="00A717DE"/>
    <w:rsid w:val="00A7184F"/>
    <w:rsid w:val="00A71D13"/>
    <w:rsid w:val="00A71E77"/>
    <w:rsid w:val="00A72141"/>
    <w:rsid w:val="00A72558"/>
    <w:rsid w:val="00A72690"/>
    <w:rsid w:val="00A72C9D"/>
    <w:rsid w:val="00A72D60"/>
    <w:rsid w:val="00A7317A"/>
    <w:rsid w:val="00A73270"/>
    <w:rsid w:val="00A73461"/>
    <w:rsid w:val="00A73FD3"/>
    <w:rsid w:val="00A744B0"/>
    <w:rsid w:val="00A745FD"/>
    <w:rsid w:val="00A747D2"/>
    <w:rsid w:val="00A749D1"/>
    <w:rsid w:val="00A75789"/>
    <w:rsid w:val="00A75AB2"/>
    <w:rsid w:val="00A75AE1"/>
    <w:rsid w:val="00A76045"/>
    <w:rsid w:val="00A7660D"/>
    <w:rsid w:val="00A769D1"/>
    <w:rsid w:val="00A76A3E"/>
    <w:rsid w:val="00A76F73"/>
    <w:rsid w:val="00A77DED"/>
    <w:rsid w:val="00A77FB7"/>
    <w:rsid w:val="00A804BE"/>
    <w:rsid w:val="00A80D0C"/>
    <w:rsid w:val="00A80DF2"/>
    <w:rsid w:val="00A81695"/>
    <w:rsid w:val="00A8302D"/>
    <w:rsid w:val="00A836CC"/>
    <w:rsid w:val="00A83F7E"/>
    <w:rsid w:val="00A843CF"/>
    <w:rsid w:val="00A8496A"/>
    <w:rsid w:val="00A84E38"/>
    <w:rsid w:val="00A84E3E"/>
    <w:rsid w:val="00A852A8"/>
    <w:rsid w:val="00A85A65"/>
    <w:rsid w:val="00A8620E"/>
    <w:rsid w:val="00A8666E"/>
    <w:rsid w:val="00A86A20"/>
    <w:rsid w:val="00A86EB8"/>
    <w:rsid w:val="00A86FE3"/>
    <w:rsid w:val="00A8726D"/>
    <w:rsid w:val="00A8793A"/>
    <w:rsid w:val="00A87949"/>
    <w:rsid w:val="00A87A13"/>
    <w:rsid w:val="00A87A2F"/>
    <w:rsid w:val="00A87E1E"/>
    <w:rsid w:val="00A902D7"/>
    <w:rsid w:val="00A90678"/>
    <w:rsid w:val="00A90893"/>
    <w:rsid w:val="00A90EA6"/>
    <w:rsid w:val="00A914F5"/>
    <w:rsid w:val="00A91500"/>
    <w:rsid w:val="00A91573"/>
    <w:rsid w:val="00A91CFB"/>
    <w:rsid w:val="00A91D69"/>
    <w:rsid w:val="00A92753"/>
    <w:rsid w:val="00A929C6"/>
    <w:rsid w:val="00A92B60"/>
    <w:rsid w:val="00A9323F"/>
    <w:rsid w:val="00A9345C"/>
    <w:rsid w:val="00A936AF"/>
    <w:rsid w:val="00A937B8"/>
    <w:rsid w:val="00A93879"/>
    <w:rsid w:val="00A93975"/>
    <w:rsid w:val="00A94461"/>
    <w:rsid w:val="00A9468C"/>
    <w:rsid w:val="00A94BB1"/>
    <w:rsid w:val="00A955EF"/>
    <w:rsid w:val="00A957B6"/>
    <w:rsid w:val="00A96B79"/>
    <w:rsid w:val="00A96BBD"/>
    <w:rsid w:val="00A96FAA"/>
    <w:rsid w:val="00A97687"/>
    <w:rsid w:val="00A977FB"/>
    <w:rsid w:val="00A97B57"/>
    <w:rsid w:val="00A97CA3"/>
    <w:rsid w:val="00A97E21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3A45"/>
    <w:rsid w:val="00AA3F56"/>
    <w:rsid w:val="00AA411E"/>
    <w:rsid w:val="00AA440D"/>
    <w:rsid w:val="00AA481D"/>
    <w:rsid w:val="00AA48A6"/>
    <w:rsid w:val="00AA5053"/>
    <w:rsid w:val="00AA5712"/>
    <w:rsid w:val="00AA5933"/>
    <w:rsid w:val="00AA5D66"/>
    <w:rsid w:val="00AA5E68"/>
    <w:rsid w:val="00AA606D"/>
    <w:rsid w:val="00AA614A"/>
    <w:rsid w:val="00AA63E5"/>
    <w:rsid w:val="00AA68C6"/>
    <w:rsid w:val="00AA6F55"/>
    <w:rsid w:val="00AA7BD4"/>
    <w:rsid w:val="00AB0445"/>
    <w:rsid w:val="00AB088C"/>
    <w:rsid w:val="00AB0DA7"/>
    <w:rsid w:val="00AB1120"/>
    <w:rsid w:val="00AB129C"/>
    <w:rsid w:val="00AB1A88"/>
    <w:rsid w:val="00AB1AE2"/>
    <w:rsid w:val="00AB1D59"/>
    <w:rsid w:val="00AB22A7"/>
    <w:rsid w:val="00AB254C"/>
    <w:rsid w:val="00AB2BCB"/>
    <w:rsid w:val="00AB2F07"/>
    <w:rsid w:val="00AB32D6"/>
    <w:rsid w:val="00AB452B"/>
    <w:rsid w:val="00AB45F9"/>
    <w:rsid w:val="00AB50AE"/>
    <w:rsid w:val="00AB5252"/>
    <w:rsid w:val="00AB53FC"/>
    <w:rsid w:val="00AB5565"/>
    <w:rsid w:val="00AB558E"/>
    <w:rsid w:val="00AB587F"/>
    <w:rsid w:val="00AB5986"/>
    <w:rsid w:val="00AB5991"/>
    <w:rsid w:val="00AB59D1"/>
    <w:rsid w:val="00AB6351"/>
    <w:rsid w:val="00AB672E"/>
    <w:rsid w:val="00AB692B"/>
    <w:rsid w:val="00AB6C41"/>
    <w:rsid w:val="00AB7378"/>
    <w:rsid w:val="00AB7538"/>
    <w:rsid w:val="00AB7597"/>
    <w:rsid w:val="00AB78AD"/>
    <w:rsid w:val="00AB7C40"/>
    <w:rsid w:val="00AB7E4E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EB9"/>
    <w:rsid w:val="00AC2124"/>
    <w:rsid w:val="00AC24C4"/>
    <w:rsid w:val="00AC2A1B"/>
    <w:rsid w:val="00AC2E9C"/>
    <w:rsid w:val="00AC35C0"/>
    <w:rsid w:val="00AC3B57"/>
    <w:rsid w:val="00AC3CF3"/>
    <w:rsid w:val="00AC43B7"/>
    <w:rsid w:val="00AC4F02"/>
    <w:rsid w:val="00AC4FC5"/>
    <w:rsid w:val="00AC500B"/>
    <w:rsid w:val="00AC50AB"/>
    <w:rsid w:val="00AC56DC"/>
    <w:rsid w:val="00AC5871"/>
    <w:rsid w:val="00AC5B1B"/>
    <w:rsid w:val="00AC6DD6"/>
    <w:rsid w:val="00AC74AA"/>
    <w:rsid w:val="00AC7CD6"/>
    <w:rsid w:val="00AD0975"/>
    <w:rsid w:val="00AD0B4D"/>
    <w:rsid w:val="00AD0E58"/>
    <w:rsid w:val="00AD17B9"/>
    <w:rsid w:val="00AD1DBE"/>
    <w:rsid w:val="00AD23FF"/>
    <w:rsid w:val="00AD24C0"/>
    <w:rsid w:val="00AD29C9"/>
    <w:rsid w:val="00AD2E95"/>
    <w:rsid w:val="00AD328F"/>
    <w:rsid w:val="00AD3345"/>
    <w:rsid w:val="00AD3448"/>
    <w:rsid w:val="00AD37A6"/>
    <w:rsid w:val="00AD37DF"/>
    <w:rsid w:val="00AD39F0"/>
    <w:rsid w:val="00AD3A15"/>
    <w:rsid w:val="00AD3BEF"/>
    <w:rsid w:val="00AD414C"/>
    <w:rsid w:val="00AD4307"/>
    <w:rsid w:val="00AD457A"/>
    <w:rsid w:val="00AD4AFE"/>
    <w:rsid w:val="00AD4B8C"/>
    <w:rsid w:val="00AD52E6"/>
    <w:rsid w:val="00AD5B36"/>
    <w:rsid w:val="00AD5E8D"/>
    <w:rsid w:val="00AD6A9A"/>
    <w:rsid w:val="00AD6D33"/>
    <w:rsid w:val="00AD6D64"/>
    <w:rsid w:val="00AD75CC"/>
    <w:rsid w:val="00AE073A"/>
    <w:rsid w:val="00AE0792"/>
    <w:rsid w:val="00AE12EB"/>
    <w:rsid w:val="00AE17F5"/>
    <w:rsid w:val="00AE1890"/>
    <w:rsid w:val="00AE18E9"/>
    <w:rsid w:val="00AE1C36"/>
    <w:rsid w:val="00AE1D03"/>
    <w:rsid w:val="00AE2082"/>
    <w:rsid w:val="00AE211D"/>
    <w:rsid w:val="00AE2816"/>
    <w:rsid w:val="00AE3387"/>
    <w:rsid w:val="00AE3A7D"/>
    <w:rsid w:val="00AE3F5C"/>
    <w:rsid w:val="00AE3F8C"/>
    <w:rsid w:val="00AE403A"/>
    <w:rsid w:val="00AE4955"/>
    <w:rsid w:val="00AE4EBE"/>
    <w:rsid w:val="00AE518B"/>
    <w:rsid w:val="00AE542B"/>
    <w:rsid w:val="00AE55FB"/>
    <w:rsid w:val="00AE5A30"/>
    <w:rsid w:val="00AE5E4F"/>
    <w:rsid w:val="00AE6383"/>
    <w:rsid w:val="00AE64FD"/>
    <w:rsid w:val="00AE6D3F"/>
    <w:rsid w:val="00AE7803"/>
    <w:rsid w:val="00AE7BA9"/>
    <w:rsid w:val="00AE7E41"/>
    <w:rsid w:val="00AF026A"/>
    <w:rsid w:val="00AF096D"/>
    <w:rsid w:val="00AF0E8A"/>
    <w:rsid w:val="00AF0F85"/>
    <w:rsid w:val="00AF1806"/>
    <w:rsid w:val="00AF1A7E"/>
    <w:rsid w:val="00AF219E"/>
    <w:rsid w:val="00AF260A"/>
    <w:rsid w:val="00AF28BC"/>
    <w:rsid w:val="00AF29BA"/>
    <w:rsid w:val="00AF2A1A"/>
    <w:rsid w:val="00AF2AFB"/>
    <w:rsid w:val="00AF2D26"/>
    <w:rsid w:val="00AF2E73"/>
    <w:rsid w:val="00AF3577"/>
    <w:rsid w:val="00AF4089"/>
    <w:rsid w:val="00AF471E"/>
    <w:rsid w:val="00AF47AA"/>
    <w:rsid w:val="00AF4FE4"/>
    <w:rsid w:val="00AF52C0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B00012"/>
    <w:rsid w:val="00B00567"/>
    <w:rsid w:val="00B006FC"/>
    <w:rsid w:val="00B009C8"/>
    <w:rsid w:val="00B00ABD"/>
    <w:rsid w:val="00B00BFC"/>
    <w:rsid w:val="00B00F5C"/>
    <w:rsid w:val="00B01380"/>
    <w:rsid w:val="00B01411"/>
    <w:rsid w:val="00B01852"/>
    <w:rsid w:val="00B018DC"/>
    <w:rsid w:val="00B0192D"/>
    <w:rsid w:val="00B01987"/>
    <w:rsid w:val="00B01A20"/>
    <w:rsid w:val="00B01E23"/>
    <w:rsid w:val="00B02246"/>
    <w:rsid w:val="00B022FE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5BE"/>
    <w:rsid w:val="00B05679"/>
    <w:rsid w:val="00B05693"/>
    <w:rsid w:val="00B05F34"/>
    <w:rsid w:val="00B061F6"/>
    <w:rsid w:val="00B067B1"/>
    <w:rsid w:val="00B06AD4"/>
    <w:rsid w:val="00B06FDD"/>
    <w:rsid w:val="00B07873"/>
    <w:rsid w:val="00B07C3F"/>
    <w:rsid w:val="00B07D05"/>
    <w:rsid w:val="00B07D91"/>
    <w:rsid w:val="00B07E24"/>
    <w:rsid w:val="00B100C8"/>
    <w:rsid w:val="00B10143"/>
    <w:rsid w:val="00B10335"/>
    <w:rsid w:val="00B10480"/>
    <w:rsid w:val="00B109D5"/>
    <w:rsid w:val="00B11388"/>
    <w:rsid w:val="00B113F4"/>
    <w:rsid w:val="00B1149C"/>
    <w:rsid w:val="00B1151E"/>
    <w:rsid w:val="00B11C10"/>
    <w:rsid w:val="00B11DCD"/>
    <w:rsid w:val="00B11EBF"/>
    <w:rsid w:val="00B11FBF"/>
    <w:rsid w:val="00B12207"/>
    <w:rsid w:val="00B124A0"/>
    <w:rsid w:val="00B132B6"/>
    <w:rsid w:val="00B139C2"/>
    <w:rsid w:val="00B13DF6"/>
    <w:rsid w:val="00B13E09"/>
    <w:rsid w:val="00B13FBE"/>
    <w:rsid w:val="00B1406D"/>
    <w:rsid w:val="00B1436B"/>
    <w:rsid w:val="00B144DB"/>
    <w:rsid w:val="00B14A76"/>
    <w:rsid w:val="00B14EF3"/>
    <w:rsid w:val="00B15016"/>
    <w:rsid w:val="00B1501B"/>
    <w:rsid w:val="00B15197"/>
    <w:rsid w:val="00B15499"/>
    <w:rsid w:val="00B15AB4"/>
    <w:rsid w:val="00B15B1B"/>
    <w:rsid w:val="00B15CC1"/>
    <w:rsid w:val="00B15D09"/>
    <w:rsid w:val="00B15E1D"/>
    <w:rsid w:val="00B160EF"/>
    <w:rsid w:val="00B16664"/>
    <w:rsid w:val="00B166F3"/>
    <w:rsid w:val="00B166FC"/>
    <w:rsid w:val="00B16F60"/>
    <w:rsid w:val="00B17160"/>
    <w:rsid w:val="00B17693"/>
    <w:rsid w:val="00B177F5"/>
    <w:rsid w:val="00B17844"/>
    <w:rsid w:val="00B17D88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9EC"/>
    <w:rsid w:val="00B22EAB"/>
    <w:rsid w:val="00B23434"/>
    <w:rsid w:val="00B23D64"/>
    <w:rsid w:val="00B23FE7"/>
    <w:rsid w:val="00B2403D"/>
    <w:rsid w:val="00B2556A"/>
    <w:rsid w:val="00B25843"/>
    <w:rsid w:val="00B25D27"/>
    <w:rsid w:val="00B2606C"/>
    <w:rsid w:val="00B26115"/>
    <w:rsid w:val="00B26191"/>
    <w:rsid w:val="00B2625D"/>
    <w:rsid w:val="00B263B4"/>
    <w:rsid w:val="00B266CD"/>
    <w:rsid w:val="00B26A96"/>
    <w:rsid w:val="00B26CFB"/>
    <w:rsid w:val="00B27073"/>
    <w:rsid w:val="00B2733B"/>
    <w:rsid w:val="00B27B3A"/>
    <w:rsid w:val="00B27E2D"/>
    <w:rsid w:val="00B27F36"/>
    <w:rsid w:val="00B27F97"/>
    <w:rsid w:val="00B30296"/>
    <w:rsid w:val="00B3102D"/>
    <w:rsid w:val="00B31799"/>
    <w:rsid w:val="00B317F7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D0D"/>
    <w:rsid w:val="00B34113"/>
    <w:rsid w:val="00B3547E"/>
    <w:rsid w:val="00B35671"/>
    <w:rsid w:val="00B3585A"/>
    <w:rsid w:val="00B358D8"/>
    <w:rsid w:val="00B35B09"/>
    <w:rsid w:val="00B35F6B"/>
    <w:rsid w:val="00B3636B"/>
    <w:rsid w:val="00B3637B"/>
    <w:rsid w:val="00B3659E"/>
    <w:rsid w:val="00B365AA"/>
    <w:rsid w:val="00B366E8"/>
    <w:rsid w:val="00B36E52"/>
    <w:rsid w:val="00B3732D"/>
    <w:rsid w:val="00B37398"/>
    <w:rsid w:val="00B37CDA"/>
    <w:rsid w:val="00B401C9"/>
    <w:rsid w:val="00B4023C"/>
    <w:rsid w:val="00B4034F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99"/>
    <w:rsid w:val="00B429EE"/>
    <w:rsid w:val="00B42F7C"/>
    <w:rsid w:val="00B43349"/>
    <w:rsid w:val="00B43461"/>
    <w:rsid w:val="00B43562"/>
    <w:rsid w:val="00B43986"/>
    <w:rsid w:val="00B43A9D"/>
    <w:rsid w:val="00B44032"/>
    <w:rsid w:val="00B44378"/>
    <w:rsid w:val="00B44595"/>
    <w:rsid w:val="00B447C5"/>
    <w:rsid w:val="00B449F5"/>
    <w:rsid w:val="00B44C38"/>
    <w:rsid w:val="00B44FED"/>
    <w:rsid w:val="00B45136"/>
    <w:rsid w:val="00B46619"/>
    <w:rsid w:val="00B46CFD"/>
    <w:rsid w:val="00B479F7"/>
    <w:rsid w:val="00B501C1"/>
    <w:rsid w:val="00B50306"/>
    <w:rsid w:val="00B507F0"/>
    <w:rsid w:val="00B50BAE"/>
    <w:rsid w:val="00B50E9E"/>
    <w:rsid w:val="00B524BE"/>
    <w:rsid w:val="00B52584"/>
    <w:rsid w:val="00B53885"/>
    <w:rsid w:val="00B53897"/>
    <w:rsid w:val="00B53A52"/>
    <w:rsid w:val="00B53C88"/>
    <w:rsid w:val="00B53D0D"/>
    <w:rsid w:val="00B53D28"/>
    <w:rsid w:val="00B54091"/>
    <w:rsid w:val="00B54DB3"/>
    <w:rsid w:val="00B54FDD"/>
    <w:rsid w:val="00B550D2"/>
    <w:rsid w:val="00B55444"/>
    <w:rsid w:val="00B559E8"/>
    <w:rsid w:val="00B55ADF"/>
    <w:rsid w:val="00B55B42"/>
    <w:rsid w:val="00B55C8A"/>
    <w:rsid w:val="00B55FC8"/>
    <w:rsid w:val="00B56032"/>
    <w:rsid w:val="00B56325"/>
    <w:rsid w:val="00B5686F"/>
    <w:rsid w:val="00B568A9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84"/>
    <w:rsid w:val="00B6277D"/>
    <w:rsid w:val="00B62C36"/>
    <w:rsid w:val="00B62D82"/>
    <w:rsid w:val="00B63720"/>
    <w:rsid w:val="00B63F6D"/>
    <w:rsid w:val="00B6436C"/>
    <w:rsid w:val="00B6437C"/>
    <w:rsid w:val="00B64418"/>
    <w:rsid w:val="00B64905"/>
    <w:rsid w:val="00B64F50"/>
    <w:rsid w:val="00B65295"/>
    <w:rsid w:val="00B65A45"/>
    <w:rsid w:val="00B65C20"/>
    <w:rsid w:val="00B65F74"/>
    <w:rsid w:val="00B66411"/>
    <w:rsid w:val="00B6693F"/>
    <w:rsid w:val="00B674B6"/>
    <w:rsid w:val="00B67507"/>
    <w:rsid w:val="00B67767"/>
    <w:rsid w:val="00B71404"/>
    <w:rsid w:val="00B71580"/>
    <w:rsid w:val="00B71654"/>
    <w:rsid w:val="00B72700"/>
    <w:rsid w:val="00B72D1F"/>
    <w:rsid w:val="00B72D2D"/>
    <w:rsid w:val="00B732BB"/>
    <w:rsid w:val="00B733D9"/>
    <w:rsid w:val="00B734F6"/>
    <w:rsid w:val="00B735E9"/>
    <w:rsid w:val="00B73969"/>
    <w:rsid w:val="00B73A26"/>
    <w:rsid w:val="00B7424D"/>
    <w:rsid w:val="00B74951"/>
    <w:rsid w:val="00B749CD"/>
    <w:rsid w:val="00B75037"/>
    <w:rsid w:val="00B75841"/>
    <w:rsid w:val="00B75863"/>
    <w:rsid w:val="00B75B58"/>
    <w:rsid w:val="00B75C97"/>
    <w:rsid w:val="00B761EC"/>
    <w:rsid w:val="00B7643D"/>
    <w:rsid w:val="00B76804"/>
    <w:rsid w:val="00B768A9"/>
    <w:rsid w:val="00B768EA"/>
    <w:rsid w:val="00B76906"/>
    <w:rsid w:val="00B76A73"/>
    <w:rsid w:val="00B76AE4"/>
    <w:rsid w:val="00B76B28"/>
    <w:rsid w:val="00B77E7F"/>
    <w:rsid w:val="00B80A2D"/>
    <w:rsid w:val="00B81024"/>
    <w:rsid w:val="00B812CA"/>
    <w:rsid w:val="00B8170A"/>
    <w:rsid w:val="00B81762"/>
    <w:rsid w:val="00B8183E"/>
    <w:rsid w:val="00B81A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56F"/>
    <w:rsid w:val="00B83EAE"/>
    <w:rsid w:val="00B842D0"/>
    <w:rsid w:val="00B8475E"/>
    <w:rsid w:val="00B84A1E"/>
    <w:rsid w:val="00B84BCA"/>
    <w:rsid w:val="00B84C46"/>
    <w:rsid w:val="00B84E8B"/>
    <w:rsid w:val="00B85969"/>
    <w:rsid w:val="00B859D9"/>
    <w:rsid w:val="00B85B57"/>
    <w:rsid w:val="00B86120"/>
    <w:rsid w:val="00B862CC"/>
    <w:rsid w:val="00B8657F"/>
    <w:rsid w:val="00B86605"/>
    <w:rsid w:val="00B86DD5"/>
    <w:rsid w:val="00B86FC1"/>
    <w:rsid w:val="00B8757C"/>
    <w:rsid w:val="00B8771C"/>
    <w:rsid w:val="00B8773E"/>
    <w:rsid w:val="00B87D4B"/>
    <w:rsid w:val="00B87F6B"/>
    <w:rsid w:val="00B87FC7"/>
    <w:rsid w:val="00B906C2"/>
    <w:rsid w:val="00B90A50"/>
    <w:rsid w:val="00B90F05"/>
    <w:rsid w:val="00B9101F"/>
    <w:rsid w:val="00B910AD"/>
    <w:rsid w:val="00B910D2"/>
    <w:rsid w:val="00B9115B"/>
    <w:rsid w:val="00B9134B"/>
    <w:rsid w:val="00B915D5"/>
    <w:rsid w:val="00B9164C"/>
    <w:rsid w:val="00B91D72"/>
    <w:rsid w:val="00B91DA4"/>
    <w:rsid w:val="00B92B31"/>
    <w:rsid w:val="00B92D42"/>
    <w:rsid w:val="00B934C8"/>
    <w:rsid w:val="00B9375B"/>
    <w:rsid w:val="00B937CA"/>
    <w:rsid w:val="00B9385C"/>
    <w:rsid w:val="00B93A0D"/>
    <w:rsid w:val="00B93A10"/>
    <w:rsid w:val="00B93BF8"/>
    <w:rsid w:val="00B93DDC"/>
    <w:rsid w:val="00B93F09"/>
    <w:rsid w:val="00B93F22"/>
    <w:rsid w:val="00B9410F"/>
    <w:rsid w:val="00B94244"/>
    <w:rsid w:val="00B9447D"/>
    <w:rsid w:val="00B9463C"/>
    <w:rsid w:val="00B94845"/>
    <w:rsid w:val="00B951C4"/>
    <w:rsid w:val="00B951E5"/>
    <w:rsid w:val="00B95413"/>
    <w:rsid w:val="00B95809"/>
    <w:rsid w:val="00B95D03"/>
    <w:rsid w:val="00B95D75"/>
    <w:rsid w:val="00B95E03"/>
    <w:rsid w:val="00B961A6"/>
    <w:rsid w:val="00B96A89"/>
    <w:rsid w:val="00B96B49"/>
    <w:rsid w:val="00B9707C"/>
    <w:rsid w:val="00B97280"/>
    <w:rsid w:val="00B9730B"/>
    <w:rsid w:val="00B9771B"/>
    <w:rsid w:val="00B97ECD"/>
    <w:rsid w:val="00BA02DB"/>
    <w:rsid w:val="00BA02FB"/>
    <w:rsid w:val="00BA0852"/>
    <w:rsid w:val="00BA0D8B"/>
    <w:rsid w:val="00BA0FD4"/>
    <w:rsid w:val="00BA11B9"/>
    <w:rsid w:val="00BA1699"/>
    <w:rsid w:val="00BA1731"/>
    <w:rsid w:val="00BA17AC"/>
    <w:rsid w:val="00BA17FE"/>
    <w:rsid w:val="00BA1859"/>
    <w:rsid w:val="00BA1A59"/>
    <w:rsid w:val="00BA1A79"/>
    <w:rsid w:val="00BA1D7D"/>
    <w:rsid w:val="00BA1D8D"/>
    <w:rsid w:val="00BA206F"/>
    <w:rsid w:val="00BA22EA"/>
    <w:rsid w:val="00BA23C2"/>
    <w:rsid w:val="00BA252C"/>
    <w:rsid w:val="00BA28DF"/>
    <w:rsid w:val="00BA2A20"/>
    <w:rsid w:val="00BA2B84"/>
    <w:rsid w:val="00BA3CC2"/>
    <w:rsid w:val="00BA4138"/>
    <w:rsid w:val="00BA4981"/>
    <w:rsid w:val="00BA4AFF"/>
    <w:rsid w:val="00BA4D89"/>
    <w:rsid w:val="00BA586E"/>
    <w:rsid w:val="00BA5BB5"/>
    <w:rsid w:val="00BA5C1A"/>
    <w:rsid w:val="00BA60D6"/>
    <w:rsid w:val="00BA64F8"/>
    <w:rsid w:val="00BA6658"/>
    <w:rsid w:val="00BA6FED"/>
    <w:rsid w:val="00BA702D"/>
    <w:rsid w:val="00BA713B"/>
    <w:rsid w:val="00BA741D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B58"/>
    <w:rsid w:val="00BB2DAB"/>
    <w:rsid w:val="00BB4044"/>
    <w:rsid w:val="00BB42F0"/>
    <w:rsid w:val="00BB454C"/>
    <w:rsid w:val="00BB4C9E"/>
    <w:rsid w:val="00BB4E23"/>
    <w:rsid w:val="00BB51F2"/>
    <w:rsid w:val="00BB5254"/>
    <w:rsid w:val="00BB5841"/>
    <w:rsid w:val="00BB5FF9"/>
    <w:rsid w:val="00BB6BB6"/>
    <w:rsid w:val="00BB764B"/>
    <w:rsid w:val="00BB79D4"/>
    <w:rsid w:val="00BB7A31"/>
    <w:rsid w:val="00BB7B2A"/>
    <w:rsid w:val="00BB7BD9"/>
    <w:rsid w:val="00BB7DE8"/>
    <w:rsid w:val="00BC0434"/>
    <w:rsid w:val="00BC059A"/>
    <w:rsid w:val="00BC0AA7"/>
    <w:rsid w:val="00BC0D37"/>
    <w:rsid w:val="00BC0D81"/>
    <w:rsid w:val="00BC1655"/>
    <w:rsid w:val="00BC1AB0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98D"/>
    <w:rsid w:val="00BC3C56"/>
    <w:rsid w:val="00BC3FB9"/>
    <w:rsid w:val="00BC40B6"/>
    <w:rsid w:val="00BC40C0"/>
    <w:rsid w:val="00BC40D4"/>
    <w:rsid w:val="00BC42FB"/>
    <w:rsid w:val="00BC43DE"/>
    <w:rsid w:val="00BC446A"/>
    <w:rsid w:val="00BC44B6"/>
    <w:rsid w:val="00BC46F1"/>
    <w:rsid w:val="00BC4898"/>
    <w:rsid w:val="00BC4BCE"/>
    <w:rsid w:val="00BC5103"/>
    <w:rsid w:val="00BC5D39"/>
    <w:rsid w:val="00BC64B8"/>
    <w:rsid w:val="00BC6686"/>
    <w:rsid w:val="00BC6DCB"/>
    <w:rsid w:val="00BC7055"/>
    <w:rsid w:val="00BC75CB"/>
    <w:rsid w:val="00BC79D1"/>
    <w:rsid w:val="00BC7D94"/>
    <w:rsid w:val="00BD062A"/>
    <w:rsid w:val="00BD081D"/>
    <w:rsid w:val="00BD0833"/>
    <w:rsid w:val="00BD0E03"/>
    <w:rsid w:val="00BD0E51"/>
    <w:rsid w:val="00BD19B2"/>
    <w:rsid w:val="00BD19D3"/>
    <w:rsid w:val="00BD2800"/>
    <w:rsid w:val="00BD28DE"/>
    <w:rsid w:val="00BD2E23"/>
    <w:rsid w:val="00BD3459"/>
    <w:rsid w:val="00BD3786"/>
    <w:rsid w:val="00BD3E2E"/>
    <w:rsid w:val="00BD4339"/>
    <w:rsid w:val="00BD441A"/>
    <w:rsid w:val="00BD46DE"/>
    <w:rsid w:val="00BD489D"/>
    <w:rsid w:val="00BD4AFD"/>
    <w:rsid w:val="00BD51C4"/>
    <w:rsid w:val="00BD5213"/>
    <w:rsid w:val="00BD5C00"/>
    <w:rsid w:val="00BD62E4"/>
    <w:rsid w:val="00BD631C"/>
    <w:rsid w:val="00BD65BE"/>
    <w:rsid w:val="00BD6EED"/>
    <w:rsid w:val="00BD7221"/>
    <w:rsid w:val="00BD7AE2"/>
    <w:rsid w:val="00BD7DCA"/>
    <w:rsid w:val="00BE013F"/>
    <w:rsid w:val="00BE0179"/>
    <w:rsid w:val="00BE019C"/>
    <w:rsid w:val="00BE042B"/>
    <w:rsid w:val="00BE0617"/>
    <w:rsid w:val="00BE0694"/>
    <w:rsid w:val="00BE0BD3"/>
    <w:rsid w:val="00BE1250"/>
    <w:rsid w:val="00BE130C"/>
    <w:rsid w:val="00BE15FF"/>
    <w:rsid w:val="00BE1853"/>
    <w:rsid w:val="00BE1C99"/>
    <w:rsid w:val="00BE24FA"/>
    <w:rsid w:val="00BE2932"/>
    <w:rsid w:val="00BE293A"/>
    <w:rsid w:val="00BE2B8C"/>
    <w:rsid w:val="00BE2E89"/>
    <w:rsid w:val="00BE2EA7"/>
    <w:rsid w:val="00BE3D56"/>
    <w:rsid w:val="00BE3F77"/>
    <w:rsid w:val="00BE461B"/>
    <w:rsid w:val="00BE4A52"/>
    <w:rsid w:val="00BE4B0B"/>
    <w:rsid w:val="00BE51DF"/>
    <w:rsid w:val="00BE5255"/>
    <w:rsid w:val="00BE5971"/>
    <w:rsid w:val="00BE5B75"/>
    <w:rsid w:val="00BE5B86"/>
    <w:rsid w:val="00BE6227"/>
    <w:rsid w:val="00BE6316"/>
    <w:rsid w:val="00BE6B9E"/>
    <w:rsid w:val="00BE73A9"/>
    <w:rsid w:val="00BF02FA"/>
    <w:rsid w:val="00BF03F5"/>
    <w:rsid w:val="00BF0542"/>
    <w:rsid w:val="00BF0652"/>
    <w:rsid w:val="00BF070A"/>
    <w:rsid w:val="00BF07E3"/>
    <w:rsid w:val="00BF092B"/>
    <w:rsid w:val="00BF0A63"/>
    <w:rsid w:val="00BF1280"/>
    <w:rsid w:val="00BF1414"/>
    <w:rsid w:val="00BF15CA"/>
    <w:rsid w:val="00BF1907"/>
    <w:rsid w:val="00BF1C8C"/>
    <w:rsid w:val="00BF1F29"/>
    <w:rsid w:val="00BF2865"/>
    <w:rsid w:val="00BF2FF0"/>
    <w:rsid w:val="00BF36FC"/>
    <w:rsid w:val="00BF3736"/>
    <w:rsid w:val="00BF3AC9"/>
    <w:rsid w:val="00BF4407"/>
    <w:rsid w:val="00BF53DF"/>
    <w:rsid w:val="00BF5682"/>
    <w:rsid w:val="00BF59C1"/>
    <w:rsid w:val="00BF5AF4"/>
    <w:rsid w:val="00BF5F9E"/>
    <w:rsid w:val="00BF6094"/>
    <w:rsid w:val="00BF610F"/>
    <w:rsid w:val="00BF6904"/>
    <w:rsid w:val="00BF6C18"/>
    <w:rsid w:val="00BF7983"/>
    <w:rsid w:val="00BF7C6D"/>
    <w:rsid w:val="00C003E4"/>
    <w:rsid w:val="00C00CB2"/>
    <w:rsid w:val="00C012DE"/>
    <w:rsid w:val="00C0143E"/>
    <w:rsid w:val="00C014AA"/>
    <w:rsid w:val="00C019D0"/>
    <w:rsid w:val="00C01DD3"/>
    <w:rsid w:val="00C02611"/>
    <w:rsid w:val="00C02771"/>
    <w:rsid w:val="00C030AB"/>
    <w:rsid w:val="00C033BE"/>
    <w:rsid w:val="00C03837"/>
    <w:rsid w:val="00C03970"/>
    <w:rsid w:val="00C03B36"/>
    <w:rsid w:val="00C03E50"/>
    <w:rsid w:val="00C03FB3"/>
    <w:rsid w:val="00C041BE"/>
    <w:rsid w:val="00C04566"/>
    <w:rsid w:val="00C048A0"/>
    <w:rsid w:val="00C04D0F"/>
    <w:rsid w:val="00C05135"/>
    <w:rsid w:val="00C05549"/>
    <w:rsid w:val="00C05667"/>
    <w:rsid w:val="00C05A9B"/>
    <w:rsid w:val="00C05D2C"/>
    <w:rsid w:val="00C06A12"/>
    <w:rsid w:val="00C06D38"/>
    <w:rsid w:val="00C07146"/>
    <w:rsid w:val="00C07381"/>
    <w:rsid w:val="00C073D5"/>
    <w:rsid w:val="00C07432"/>
    <w:rsid w:val="00C074CC"/>
    <w:rsid w:val="00C07992"/>
    <w:rsid w:val="00C07B15"/>
    <w:rsid w:val="00C07C84"/>
    <w:rsid w:val="00C07FD6"/>
    <w:rsid w:val="00C111A3"/>
    <w:rsid w:val="00C11388"/>
    <w:rsid w:val="00C11D0A"/>
    <w:rsid w:val="00C12195"/>
    <w:rsid w:val="00C121A3"/>
    <w:rsid w:val="00C123C3"/>
    <w:rsid w:val="00C127CD"/>
    <w:rsid w:val="00C129BB"/>
    <w:rsid w:val="00C12C66"/>
    <w:rsid w:val="00C131FA"/>
    <w:rsid w:val="00C13662"/>
    <w:rsid w:val="00C13909"/>
    <w:rsid w:val="00C13926"/>
    <w:rsid w:val="00C14247"/>
    <w:rsid w:val="00C143EA"/>
    <w:rsid w:val="00C145B9"/>
    <w:rsid w:val="00C14FA1"/>
    <w:rsid w:val="00C15111"/>
    <w:rsid w:val="00C15267"/>
    <w:rsid w:val="00C154FB"/>
    <w:rsid w:val="00C15522"/>
    <w:rsid w:val="00C1557F"/>
    <w:rsid w:val="00C156E8"/>
    <w:rsid w:val="00C1576D"/>
    <w:rsid w:val="00C15D4B"/>
    <w:rsid w:val="00C16154"/>
    <w:rsid w:val="00C16243"/>
    <w:rsid w:val="00C168AD"/>
    <w:rsid w:val="00C16C31"/>
    <w:rsid w:val="00C16EC8"/>
    <w:rsid w:val="00C16F2C"/>
    <w:rsid w:val="00C1715C"/>
    <w:rsid w:val="00C1747A"/>
    <w:rsid w:val="00C17533"/>
    <w:rsid w:val="00C17AAB"/>
    <w:rsid w:val="00C20271"/>
    <w:rsid w:val="00C202C3"/>
    <w:rsid w:val="00C20419"/>
    <w:rsid w:val="00C20A58"/>
    <w:rsid w:val="00C20A59"/>
    <w:rsid w:val="00C20ACB"/>
    <w:rsid w:val="00C213AA"/>
    <w:rsid w:val="00C21935"/>
    <w:rsid w:val="00C21CA3"/>
    <w:rsid w:val="00C220AA"/>
    <w:rsid w:val="00C221D4"/>
    <w:rsid w:val="00C2238D"/>
    <w:rsid w:val="00C2251C"/>
    <w:rsid w:val="00C2277D"/>
    <w:rsid w:val="00C22DA5"/>
    <w:rsid w:val="00C22E9D"/>
    <w:rsid w:val="00C233F2"/>
    <w:rsid w:val="00C239DB"/>
    <w:rsid w:val="00C23FAF"/>
    <w:rsid w:val="00C24112"/>
    <w:rsid w:val="00C241AE"/>
    <w:rsid w:val="00C253B0"/>
    <w:rsid w:val="00C256C6"/>
    <w:rsid w:val="00C25B08"/>
    <w:rsid w:val="00C25B59"/>
    <w:rsid w:val="00C25DB1"/>
    <w:rsid w:val="00C25F58"/>
    <w:rsid w:val="00C2602B"/>
    <w:rsid w:val="00C26979"/>
    <w:rsid w:val="00C26A77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586"/>
    <w:rsid w:val="00C306A7"/>
    <w:rsid w:val="00C30BE0"/>
    <w:rsid w:val="00C317FB"/>
    <w:rsid w:val="00C31DA9"/>
    <w:rsid w:val="00C33222"/>
    <w:rsid w:val="00C3346F"/>
    <w:rsid w:val="00C3387E"/>
    <w:rsid w:val="00C3413E"/>
    <w:rsid w:val="00C341C4"/>
    <w:rsid w:val="00C3480F"/>
    <w:rsid w:val="00C348E5"/>
    <w:rsid w:val="00C352A9"/>
    <w:rsid w:val="00C35BAD"/>
    <w:rsid w:val="00C35E63"/>
    <w:rsid w:val="00C35EFF"/>
    <w:rsid w:val="00C36878"/>
    <w:rsid w:val="00C36C87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D2A"/>
    <w:rsid w:val="00C41DF1"/>
    <w:rsid w:val="00C420F4"/>
    <w:rsid w:val="00C42266"/>
    <w:rsid w:val="00C4279B"/>
    <w:rsid w:val="00C42804"/>
    <w:rsid w:val="00C42965"/>
    <w:rsid w:val="00C42A7D"/>
    <w:rsid w:val="00C42EEA"/>
    <w:rsid w:val="00C4330F"/>
    <w:rsid w:val="00C434AD"/>
    <w:rsid w:val="00C43522"/>
    <w:rsid w:val="00C43729"/>
    <w:rsid w:val="00C4374A"/>
    <w:rsid w:val="00C43782"/>
    <w:rsid w:val="00C438CC"/>
    <w:rsid w:val="00C43E69"/>
    <w:rsid w:val="00C43FA4"/>
    <w:rsid w:val="00C444D8"/>
    <w:rsid w:val="00C44751"/>
    <w:rsid w:val="00C44B02"/>
    <w:rsid w:val="00C44D52"/>
    <w:rsid w:val="00C44E2E"/>
    <w:rsid w:val="00C451E5"/>
    <w:rsid w:val="00C45239"/>
    <w:rsid w:val="00C45C12"/>
    <w:rsid w:val="00C45E96"/>
    <w:rsid w:val="00C464DB"/>
    <w:rsid w:val="00C4679E"/>
    <w:rsid w:val="00C46D42"/>
    <w:rsid w:val="00C4708F"/>
    <w:rsid w:val="00C472D5"/>
    <w:rsid w:val="00C47313"/>
    <w:rsid w:val="00C47388"/>
    <w:rsid w:val="00C479CA"/>
    <w:rsid w:val="00C502F9"/>
    <w:rsid w:val="00C50321"/>
    <w:rsid w:val="00C50429"/>
    <w:rsid w:val="00C50874"/>
    <w:rsid w:val="00C50BB3"/>
    <w:rsid w:val="00C51290"/>
    <w:rsid w:val="00C5136E"/>
    <w:rsid w:val="00C513A9"/>
    <w:rsid w:val="00C51453"/>
    <w:rsid w:val="00C515E0"/>
    <w:rsid w:val="00C5164D"/>
    <w:rsid w:val="00C51668"/>
    <w:rsid w:val="00C51A61"/>
    <w:rsid w:val="00C5203D"/>
    <w:rsid w:val="00C520E1"/>
    <w:rsid w:val="00C522C7"/>
    <w:rsid w:val="00C5239A"/>
    <w:rsid w:val="00C5288A"/>
    <w:rsid w:val="00C52AAF"/>
    <w:rsid w:val="00C533DC"/>
    <w:rsid w:val="00C53E25"/>
    <w:rsid w:val="00C540AC"/>
    <w:rsid w:val="00C5427F"/>
    <w:rsid w:val="00C54480"/>
    <w:rsid w:val="00C547A4"/>
    <w:rsid w:val="00C5498D"/>
    <w:rsid w:val="00C54BC6"/>
    <w:rsid w:val="00C55125"/>
    <w:rsid w:val="00C5535A"/>
    <w:rsid w:val="00C5546E"/>
    <w:rsid w:val="00C55A11"/>
    <w:rsid w:val="00C55B28"/>
    <w:rsid w:val="00C55CCB"/>
    <w:rsid w:val="00C55E23"/>
    <w:rsid w:val="00C5649D"/>
    <w:rsid w:val="00C567A3"/>
    <w:rsid w:val="00C56CCB"/>
    <w:rsid w:val="00C57021"/>
    <w:rsid w:val="00C57311"/>
    <w:rsid w:val="00C57519"/>
    <w:rsid w:val="00C5754A"/>
    <w:rsid w:val="00C576B3"/>
    <w:rsid w:val="00C57A1A"/>
    <w:rsid w:val="00C57AC1"/>
    <w:rsid w:val="00C57D65"/>
    <w:rsid w:val="00C57E31"/>
    <w:rsid w:val="00C600E7"/>
    <w:rsid w:val="00C60D70"/>
    <w:rsid w:val="00C60F3D"/>
    <w:rsid w:val="00C610E4"/>
    <w:rsid w:val="00C613BA"/>
    <w:rsid w:val="00C61A81"/>
    <w:rsid w:val="00C61B95"/>
    <w:rsid w:val="00C6216C"/>
    <w:rsid w:val="00C62D07"/>
    <w:rsid w:val="00C62D76"/>
    <w:rsid w:val="00C63183"/>
    <w:rsid w:val="00C64319"/>
    <w:rsid w:val="00C64529"/>
    <w:rsid w:val="00C645DE"/>
    <w:rsid w:val="00C64B52"/>
    <w:rsid w:val="00C654CA"/>
    <w:rsid w:val="00C65F2A"/>
    <w:rsid w:val="00C660CE"/>
    <w:rsid w:val="00C666C5"/>
    <w:rsid w:val="00C66885"/>
    <w:rsid w:val="00C66A74"/>
    <w:rsid w:val="00C67350"/>
    <w:rsid w:val="00C674AE"/>
    <w:rsid w:val="00C675A5"/>
    <w:rsid w:val="00C67909"/>
    <w:rsid w:val="00C67A2E"/>
    <w:rsid w:val="00C67CD0"/>
    <w:rsid w:val="00C7001B"/>
    <w:rsid w:val="00C7013F"/>
    <w:rsid w:val="00C70179"/>
    <w:rsid w:val="00C703BB"/>
    <w:rsid w:val="00C7069D"/>
    <w:rsid w:val="00C70CA6"/>
    <w:rsid w:val="00C70D0D"/>
    <w:rsid w:val="00C713B8"/>
    <w:rsid w:val="00C7196B"/>
    <w:rsid w:val="00C71AA9"/>
    <w:rsid w:val="00C7217B"/>
    <w:rsid w:val="00C7223A"/>
    <w:rsid w:val="00C7273A"/>
    <w:rsid w:val="00C729FC"/>
    <w:rsid w:val="00C72D4F"/>
    <w:rsid w:val="00C73000"/>
    <w:rsid w:val="00C731A0"/>
    <w:rsid w:val="00C73A16"/>
    <w:rsid w:val="00C73A5E"/>
    <w:rsid w:val="00C73EB4"/>
    <w:rsid w:val="00C740A2"/>
    <w:rsid w:val="00C740AC"/>
    <w:rsid w:val="00C7416B"/>
    <w:rsid w:val="00C74212"/>
    <w:rsid w:val="00C74DC9"/>
    <w:rsid w:val="00C74DF1"/>
    <w:rsid w:val="00C75247"/>
    <w:rsid w:val="00C75C5D"/>
    <w:rsid w:val="00C75ED7"/>
    <w:rsid w:val="00C761DB"/>
    <w:rsid w:val="00C76292"/>
    <w:rsid w:val="00C762B0"/>
    <w:rsid w:val="00C76450"/>
    <w:rsid w:val="00C76AC4"/>
    <w:rsid w:val="00C76B83"/>
    <w:rsid w:val="00C76B87"/>
    <w:rsid w:val="00C76C6B"/>
    <w:rsid w:val="00C77308"/>
    <w:rsid w:val="00C774B6"/>
    <w:rsid w:val="00C77511"/>
    <w:rsid w:val="00C779A9"/>
    <w:rsid w:val="00C77B0A"/>
    <w:rsid w:val="00C77C66"/>
    <w:rsid w:val="00C77F5E"/>
    <w:rsid w:val="00C77F84"/>
    <w:rsid w:val="00C80538"/>
    <w:rsid w:val="00C80902"/>
    <w:rsid w:val="00C80D6F"/>
    <w:rsid w:val="00C81281"/>
    <w:rsid w:val="00C81531"/>
    <w:rsid w:val="00C8182B"/>
    <w:rsid w:val="00C82763"/>
    <w:rsid w:val="00C82EA8"/>
    <w:rsid w:val="00C8376A"/>
    <w:rsid w:val="00C837D9"/>
    <w:rsid w:val="00C83C4F"/>
    <w:rsid w:val="00C83F83"/>
    <w:rsid w:val="00C84A8C"/>
    <w:rsid w:val="00C84B42"/>
    <w:rsid w:val="00C84C34"/>
    <w:rsid w:val="00C84D29"/>
    <w:rsid w:val="00C85344"/>
    <w:rsid w:val="00C85878"/>
    <w:rsid w:val="00C858F7"/>
    <w:rsid w:val="00C85BCB"/>
    <w:rsid w:val="00C85D49"/>
    <w:rsid w:val="00C863F0"/>
    <w:rsid w:val="00C868A2"/>
    <w:rsid w:val="00C86CCC"/>
    <w:rsid w:val="00C870EF"/>
    <w:rsid w:val="00C871A9"/>
    <w:rsid w:val="00C873FD"/>
    <w:rsid w:val="00C903A9"/>
    <w:rsid w:val="00C90516"/>
    <w:rsid w:val="00C90589"/>
    <w:rsid w:val="00C90C4A"/>
    <w:rsid w:val="00C91494"/>
    <w:rsid w:val="00C914C1"/>
    <w:rsid w:val="00C915BC"/>
    <w:rsid w:val="00C91AD8"/>
    <w:rsid w:val="00C91E44"/>
    <w:rsid w:val="00C9240D"/>
    <w:rsid w:val="00C92F68"/>
    <w:rsid w:val="00C93270"/>
    <w:rsid w:val="00C93376"/>
    <w:rsid w:val="00C93439"/>
    <w:rsid w:val="00C935DC"/>
    <w:rsid w:val="00C93765"/>
    <w:rsid w:val="00C939AB"/>
    <w:rsid w:val="00C93B81"/>
    <w:rsid w:val="00C93BC1"/>
    <w:rsid w:val="00C94531"/>
    <w:rsid w:val="00C94CC7"/>
    <w:rsid w:val="00C95C52"/>
    <w:rsid w:val="00C96287"/>
    <w:rsid w:val="00C96600"/>
    <w:rsid w:val="00C96640"/>
    <w:rsid w:val="00C96A60"/>
    <w:rsid w:val="00C970D8"/>
    <w:rsid w:val="00C970DF"/>
    <w:rsid w:val="00C9772D"/>
    <w:rsid w:val="00C97B3F"/>
    <w:rsid w:val="00C97CBB"/>
    <w:rsid w:val="00C97CC5"/>
    <w:rsid w:val="00C97E6E"/>
    <w:rsid w:val="00C97F6E"/>
    <w:rsid w:val="00CA023A"/>
    <w:rsid w:val="00CA0420"/>
    <w:rsid w:val="00CA0791"/>
    <w:rsid w:val="00CA1C75"/>
    <w:rsid w:val="00CA22FD"/>
    <w:rsid w:val="00CA2827"/>
    <w:rsid w:val="00CA2DC5"/>
    <w:rsid w:val="00CA2E3C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6E59"/>
    <w:rsid w:val="00CA6EEB"/>
    <w:rsid w:val="00CA706A"/>
    <w:rsid w:val="00CA78B7"/>
    <w:rsid w:val="00CA7C9D"/>
    <w:rsid w:val="00CA7CC3"/>
    <w:rsid w:val="00CA7DA6"/>
    <w:rsid w:val="00CA7DBC"/>
    <w:rsid w:val="00CB0237"/>
    <w:rsid w:val="00CB0443"/>
    <w:rsid w:val="00CB07C6"/>
    <w:rsid w:val="00CB0998"/>
    <w:rsid w:val="00CB0FAF"/>
    <w:rsid w:val="00CB1350"/>
    <w:rsid w:val="00CB1392"/>
    <w:rsid w:val="00CB1781"/>
    <w:rsid w:val="00CB19E9"/>
    <w:rsid w:val="00CB1A9B"/>
    <w:rsid w:val="00CB1BAC"/>
    <w:rsid w:val="00CB1F10"/>
    <w:rsid w:val="00CB224E"/>
    <w:rsid w:val="00CB272F"/>
    <w:rsid w:val="00CB2946"/>
    <w:rsid w:val="00CB334C"/>
    <w:rsid w:val="00CB375D"/>
    <w:rsid w:val="00CB37B1"/>
    <w:rsid w:val="00CB49B6"/>
    <w:rsid w:val="00CB4A0A"/>
    <w:rsid w:val="00CB4C23"/>
    <w:rsid w:val="00CB55EF"/>
    <w:rsid w:val="00CB5971"/>
    <w:rsid w:val="00CB60BC"/>
    <w:rsid w:val="00CB63E8"/>
    <w:rsid w:val="00CB6A60"/>
    <w:rsid w:val="00CB6D6A"/>
    <w:rsid w:val="00CB7835"/>
    <w:rsid w:val="00CB7B30"/>
    <w:rsid w:val="00CB7C3E"/>
    <w:rsid w:val="00CC02EB"/>
    <w:rsid w:val="00CC04AF"/>
    <w:rsid w:val="00CC06F6"/>
    <w:rsid w:val="00CC0E7C"/>
    <w:rsid w:val="00CC1661"/>
    <w:rsid w:val="00CC17B5"/>
    <w:rsid w:val="00CC195B"/>
    <w:rsid w:val="00CC1B3D"/>
    <w:rsid w:val="00CC1F36"/>
    <w:rsid w:val="00CC262D"/>
    <w:rsid w:val="00CC286A"/>
    <w:rsid w:val="00CC37C5"/>
    <w:rsid w:val="00CC38F2"/>
    <w:rsid w:val="00CC39D6"/>
    <w:rsid w:val="00CC4742"/>
    <w:rsid w:val="00CC4760"/>
    <w:rsid w:val="00CC4859"/>
    <w:rsid w:val="00CC489F"/>
    <w:rsid w:val="00CC4A70"/>
    <w:rsid w:val="00CC4FE2"/>
    <w:rsid w:val="00CC502F"/>
    <w:rsid w:val="00CC5871"/>
    <w:rsid w:val="00CC5D5D"/>
    <w:rsid w:val="00CC67A6"/>
    <w:rsid w:val="00CC6E99"/>
    <w:rsid w:val="00CC712E"/>
    <w:rsid w:val="00CC7FAE"/>
    <w:rsid w:val="00CD0875"/>
    <w:rsid w:val="00CD0D3A"/>
    <w:rsid w:val="00CD0DAC"/>
    <w:rsid w:val="00CD0F95"/>
    <w:rsid w:val="00CD1027"/>
    <w:rsid w:val="00CD168C"/>
    <w:rsid w:val="00CD18B5"/>
    <w:rsid w:val="00CD1E8E"/>
    <w:rsid w:val="00CD20FB"/>
    <w:rsid w:val="00CD2CAA"/>
    <w:rsid w:val="00CD2FAA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DB9"/>
    <w:rsid w:val="00CD639F"/>
    <w:rsid w:val="00CD6668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D5B"/>
    <w:rsid w:val="00CE138A"/>
    <w:rsid w:val="00CE1B0E"/>
    <w:rsid w:val="00CE1C1D"/>
    <w:rsid w:val="00CE26AF"/>
    <w:rsid w:val="00CE2A03"/>
    <w:rsid w:val="00CE323B"/>
    <w:rsid w:val="00CE3403"/>
    <w:rsid w:val="00CE348B"/>
    <w:rsid w:val="00CE3495"/>
    <w:rsid w:val="00CE3D05"/>
    <w:rsid w:val="00CE4105"/>
    <w:rsid w:val="00CE4255"/>
    <w:rsid w:val="00CE44BB"/>
    <w:rsid w:val="00CE4514"/>
    <w:rsid w:val="00CE47CC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A8"/>
    <w:rsid w:val="00CE7119"/>
    <w:rsid w:val="00CE74BA"/>
    <w:rsid w:val="00CE7E50"/>
    <w:rsid w:val="00CE7ED4"/>
    <w:rsid w:val="00CF00EC"/>
    <w:rsid w:val="00CF0449"/>
    <w:rsid w:val="00CF07F3"/>
    <w:rsid w:val="00CF0968"/>
    <w:rsid w:val="00CF0D2F"/>
    <w:rsid w:val="00CF0FDA"/>
    <w:rsid w:val="00CF12A4"/>
    <w:rsid w:val="00CF1784"/>
    <w:rsid w:val="00CF1C27"/>
    <w:rsid w:val="00CF24DD"/>
    <w:rsid w:val="00CF2845"/>
    <w:rsid w:val="00CF28D6"/>
    <w:rsid w:val="00CF2D9A"/>
    <w:rsid w:val="00CF3238"/>
    <w:rsid w:val="00CF34DD"/>
    <w:rsid w:val="00CF3872"/>
    <w:rsid w:val="00CF38D8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D26"/>
    <w:rsid w:val="00CF5D38"/>
    <w:rsid w:val="00CF6785"/>
    <w:rsid w:val="00CF6808"/>
    <w:rsid w:val="00CF6990"/>
    <w:rsid w:val="00CF6CF4"/>
    <w:rsid w:val="00CF6D80"/>
    <w:rsid w:val="00CF6FAB"/>
    <w:rsid w:val="00CF7239"/>
    <w:rsid w:val="00CF73B2"/>
    <w:rsid w:val="00CF7428"/>
    <w:rsid w:val="00CF74E1"/>
    <w:rsid w:val="00CF7E23"/>
    <w:rsid w:val="00D001C5"/>
    <w:rsid w:val="00D003A9"/>
    <w:rsid w:val="00D00473"/>
    <w:rsid w:val="00D0062E"/>
    <w:rsid w:val="00D00653"/>
    <w:rsid w:val="00D00AA9"/>
    <w:rsid w:val="00D00CA0"/>
    <w:rsid w:val="00D00D35"/>
    <w:rsid w:val="00D016C7"/>
    <w:rsid w:val="00D01CB7"/>
    <w:rsid w:val="00D0272A"/>
    <w:rsid w:val="00D028A4"/>
    <w:rsid w:val="00D02BD8"/>
    <w:rsid w:val="00D03322"/>
    <w:rsid w:val="00D0379B"/>
    <w:rsid w:val="00D03B86"/>
    <w:rsid w:val="00D03F6E"/>
    <w:rsid w:val="00D041F9"/>
    <w:rsid w:val="00D04805"/>
    <w:rsid w:val="00D04BF0"/>
    <w:rsid w:val="00D04F28"/>
    <w:rsid w:val="00D05429"/>
    <w:rsid w:val="00D054FC"/>
    <w:rsid w:val="00D05731"/>
    <w:rsid w:val="00D05BEA"/>
    <w:rsid w:val="00D05C7C"/>
    <w:rsid w:val="00D05E5A"/>
    <w:rsid w:val="00D067A5"/>
    <w:rsid w:val="00D06F61"/>
    <w:rsid w:val="00D0713C"/>
    <w:rsid w:val="00D07B17"/>
    <w:rsid w:val="00D07D6C"/>
    <w:rsid w:val="00D10047"/>
    <w:rsid w:val="00D105B5"/>
    <w:rsid w:val="00D1092F"/>
    <w:rsid w:val="00D10DE2"/>
    <w:rsid w:val="00D1107F"/>
    <w:rsid w:val="00D110FF"/>
    <w:rsid w:val="00D11D8F"/>
    <w:rsid w:val="00D1206F"/>
    <w:rsid w:val="00D123B8"/>
    <w:rsid w:val="00D12457"/>
    <w:rsid w:val="00D12589"/>
    <w:rsid w:val="00D12607"/>
    <w:rsid w:val="00D1297E"/>
    <w:rsid w:val="00D12D5B"/>
    <w:rsid w:val="00D1345B"/>
    <w:rsid w:val="00D13A97"/>
    <w:rsid w:val="00D14540"/>
    <w:rsid w:val="00D14669"/>
    <w:rsid w:val="00D14EF5"/>
    <w:rsid w:val="00D150F9"/>
    <w:rsid w:val="00D15B6C"/>
    <w:rsid w:val="00D15BA3"/>
    <w:rsid w:val="00D15C14"/>
    <w:rsid w:val="00D15FAF"/>
    <w:rsid w:val="00D160CB"/>
    <w:rsid w:val="00D162EA"/>
    <w:rsid w:val="00D16563"/>
    <w:rsid w:val="00D16625"/>
    <w:rsid w:val="00D1681F"/>
    <w:rsid w:val="00D16AB2"/>
    <w:rsid w:val="00D16AD0"/>
    <w:rsid w:val="00D16DD5"/>
    <w:rsid w:val="00D16DE5"/>
    <w:rsid w:val="00D16F38"/>
    <w:rsid w:val="00D16F8B"/>
    <w:rsid w:val="00D17136"/>
    <w:rsid w:val="00D17911"/>
    <w:rsid w:val="00D17BD3"/>
    <w:rsid w:val="00D17D66"/>
    <w:rsid w:val="00D17FCE"/>
    <w:rsid w:val="00D2009D"/>
    <w:rsid w:val="00D20A54"/>
    <w:rsid w:val="00D217E9"/>
    <w:rsid w:val="00D21FAD"/>
    <w:rsid w:val="00D22012"/>
    <w:rsid w:val="00D223A0"/>
    <w:rsid w:val="00D225B4"/>
    <w:rsid w:val="00D22EAD"/>
    <w:rsid w:val="00D23292"/>
    <w:rsid w:val="00D235B8"/>
    <w:rsid w:val="00D23A0A"/>
    <w:rsid w:val="00D23E07"/>
    <w:rsid w:val="00D23E4C"/>
    <w:rsid w:val="00D23EF5"/>
    <w:rsid w:val="00D240C4"/>
    <w:rsid w:val="00D2425D"/>
    <w:rsid w:val="00D24570"/>
    <w:rsid w:val="00D24690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A82"/>
    <w:rsid w:val="00D26C03"/>
    <w:rsid w:val="00D26DAB"/>
    <w:rsid w:val="00D27946"/>
    <w:rsid w:val="00D27D53"/>
    <w:rsid w:val="00D30191"/>
    <w:rsid w:val="00D3047E"/>
    <w:rsid w:val="00D30B0E"/>
    <w:rsid w:val="00D311C6"/>
    <w:rsid w:val="00D31DC5"/>
    <w:rsid w:val="00D31F75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5CA"/>
    <w:rsid w:val="00D34773"/>
    <w:rsid w:val="00D34BCA"/>
    <w:rsid w:val="00D34C2E"/>
    <w:rsid w:val="00D35601"/>
    <w:rsid w:val="00D35808"/>
    <w:rsid w:val="00D358D6"/>
    <w:rsid w:val="00D35AAB"/>
    <w:rsid w:val="00D35BF9"/>
    <w:rsid w:val="00D362E7"/>
    <w:rsid w:val="00D3633B"/>
    <w:rsid w:val="00D365EA"/>
    <w:rsid w:val="00D3712C"/>
    <w:rsid w:val="00D375C2"/>
    <w:rsid w:val="00D3764A"/>
    <w:rsid w:val="00D37B64"/>
    <w:rsid w:val="00D37CD8"/>
    <w:rsid w:val="00D37FB2"/>
    <w:rsid w:val="00D400E9"/>
    <w:rsid w:val="00D40253"/>
    <w:rsid w:val="00D405E2"/>
    <w:rsid w:val="00D41B92"/>
    <w:rsid w:val="00D42401"/>
    <w:rsid w:val="00D42447"/>
    <w:rsid w:val="00D4249E"/>
    <w:rsid w:val="00D42F05"/>
    <w:rsid w:val="00D43103"/>
    <w:rsid w:val="00D4365A"/>
    <w:rsid w:val="00D4367A"/>
    <w:rsid w:val="00D43D51"/>
    <w:rsid w:val="00D441D5"/>
    <w:rsid w:val="00D448E5"/>
    <w:rsid w:val="00D44A65"/>
    <w:rsid w:val="00D45814"/>
    <w:rsid w:val="00D4591C"/>
    <w:rsid w:val="00D45BF5"/>
    <w:rsid w:val="00D46289"/>
    <w:rsid w:val="00D46BF7"/>
    <w:rsid w:val="00D46C26"/>
    <w:rsid w:val="00D470B3"/>
    <w:rsid w:val="00D470CD"/>
    <w:rsid w:val="00D47561"/>
    <w:rsid w:val="00D47602"/>
    <w:rsid w:val="00D47769"/>
    <w:rsid w:val="00D47913"/>
    <w:rsid w:val="00D47A62"/>
    <w:rsid w:val="00D47B86"/>
    <w:rsid w:val="00D47E59"/>
    <w:rsid w:val="00D500D2"/>
    <w:rsid w:val="00D502FA"/>
    <w:rsid w:val="00D5057D"/>
    <w:rsid w:val="00D50EBD"/>
    <w:rsid w:val="00D51147"/>
    <w:rsid w:val="00D5132C"/>
    <w:rsid w:val="00D51366"/>
    <w:rsid w:val="00D51577"/>
    <w:rsid w:val="00D51965"/>
    <w:rsid w:val="00D51CCB"/>
    <w:rsid w:val="00D51D6A"/>
    <w:rsid w:val="00D51E94"/>
    <w:rsid w:val="00D51FBB"/>
    <w:rsid w:val="00D5221B"/>
    <w:rsid w:val="00D52623"/>
    <w:rsid w:val="00D5327E"/>
    <w:rsid w:val="00D5362E"/>
    <w:rsid w:val="00D5376D"/>
    <w:rsid w:val="00D537FE"/>
    <w:rsid w:val="00D53898"/>
    <w:rsid w:val="00D539B6"/>
    <w:rsid w:val="00D542B4"/>
    <w:rsid w:val="00D54737"/>
    <w:rsid w:val="00D54A0C"/>
    <w:rsid w:val="00D54C85"/>
    <w:rsid w:val="00D54CC1"/>
    <w:rsid w:val="00D54E5F"/>
    <w:rsid w:val="00D551BE"/>
    <w:rsid w:val="00D551D3"/>
    <w:rsid w:val="00D557F2"/>
    <w:rsid w:val="00D55D4D"/>
    <w:rsid w:val="00D55D57"/>
    <w:rsid w:val="00D5620E"/>
    <w:rsid w:val="00D56550"/>
    <w:rsid w:val="00D5662B"/>
    <w:rsid w:val="00D5670D"/>
    <w:rsid w:val="00D56737"/>
    <w:rsid w:val="00D56A5C"/>
    <w:rsid w:val="00D56D60"/>
    <w:rsid w:val="00D56F3D"/>
    <w:rsid w:val="00D57249"/>
    <w:rsid w:val="00D5732E"/>
    <w:rsid w:val="00D60185"/>
    <w:rsid w:val="00D60328"/>
    <w:rsid w:val="00D60955"/>
    <w:rsid w:val="00D60A3A"/>
    <w:rsid w:val="00D60BE1"/>
    <w:rsid w:val="00D60CD5"/>
    <w:rsid w:val="00D60F02"/>
    <w:rsid w:val="00D60FCD"/>
    <w:rsid w:val="00D617B2"/>
    <w:rsid w:val="00D61800"/>
    <w:rsid w:val="00D61BA8"/>
    <w:rsid w:val="00D61E78"/>
    <w:rsid w:val="00D6225C"/>
    <w:rsid w:val="00D6239E"/>
    <w:rsid w:val="00D624E8"/>
    <w:rsid w:val="00D62987"/>
    <w:rsid w:val="00D62F01"/>
    <w:rsid w:val="00D63209"/>
    <w:rsid w:val="00D63664"/>
    <w:rsid w:val="00D63A9E"/>
    <w:rsid w:val="00D63F86"/>
    <w:rsid w:val="00D64088"/>
    <w:rsid w:val="00D641CA"/>
    <w:rsid w:val="00D64384"/>
    <w:rsid w:val="00D64D5C"/>
    <w:rsid w:val="00D64DB8"/>
    <w:rsid w:val="00D64E2C"/>
    <w:rsid w:val="00D656D7"/>
    <w:rsid w:val="00D657ED"/>
    <w:rsid w:val="00D65A15"/>
    <w:rsid w:val="00D65FB9"/>
    <w:rsid w:val="00D660C8"/>
    <w:rsid w:val="00D66324"/>
    <w:rsid w:val="00D66829"/>
    <w:rsid w:val="00D668DC"/>
    <w:rsid w:val="00D66904"/>
    <w:rsid w:val="00D67435"/>
    <w:rsid w:val="00D6780B"/>
    <w:rsid w:val="00D679A6"/>
    <w:rsid w:val="00D67DA1"/>
    <w:rsid w:val="00D7002D"/>
    <w:rsid w:val="00D700FD"/>
    <w:rsid w:val="00D70181"/>
    <w:rsid w:val="00D70401"/>
    <w:rsid w:val="00D70F71"/>
    <w:rsid w:val="00D714F9"/>
    <w:rsid w:val="00D716C8"/>
    <w:rsid w:val="00D71BAD"/>
    <w:rsid w:val="00D71F97"/>
    <w:rsid w:val="00D72215"/>
    <w:rsid w:val="00D72236"/>
    <w:rsid w:val="00D72253"/>
    <w:rsid w:val="00D723C0"/>
    <w:rsid w:val="00D724E2"/>
    <w:rsid w:val="00D724F1"/>
    <w:rsid w:val="00D729DD"/>
    <w:rsid w:val="00D72BAD"/>
    <w:rsid w:val="00D7366D"/>
    <w:rsid w:val="00D7387D"/>
    <w:rsid w:val="00D739DE"/>
    <w:rsid w:val="00D73AC7"/>
    <w:rsid w:val="00D73C58"/>
    <w:rsid w:val="00D73CE4"/>
    <w:rsid w:val="00D7402A"/>
    <w:rsid w:val="00D742F6"/>
    <w:rsid w:val="00D7433D"/>
    <w:rsid w:val="00D747CE"/>
    <w:rsid w:val="00D74E6F"/>
    <w:rsid w:val="00D751F8"/>
    <w:rsid w:val="00D76211"/>
    <w:rsid w:val="00D76266"/>
    <w:rsid w:val="00D762A8"/>
    <w:rsid w:val="00D76E07"/>
    <w:rsid w:val="00D770A2"/>
    <w:rsid w:val="00D77787"/>
    <w:rsid w:val="00D77B4D"/>
    <w:rsid w:val="00D77D37"/>
    <w:rsid w:val="00D77E82"/>
    <w:rsid w:val="00D80280"/>
    <w:rsid w:val="00D80D61"/>
    <w:rsid w:val="00D80DAB"/>
    <w:rsid w:val="00D8100B"/>
    <w:rsid w:val="00D81084"/>
    <w:rsid w:val="00D814A9"/>
    <w:rsid w:val="00D81C47"/>
    <w:rsid w:val="00D820ED"/>
    <w:rsid w:val="00D82454"/>
    <w:rsid w:val="00D826BD"/>
    <w:rsid w:val="00D82738"/>
    <w:rsid w:val="00D827CA"/>
    <w:rsid w:val="00D829B7"/>
    <w:rsid w:val="00D829CD"/>
    <w:rsid w:val="00D82C14"/>
    <w:rsid w:val="00D832FA"/>
    <w:rsid w:val="00D837F1"/>
    <w:rsid w:val="00D83819"/>
    <w:rsid w:val="00D83ACC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E46"/>
    <w:rsid w:val="00D86FD8"/>
    <w:rsid w:val="00D8757B"/>
    <w:rsid w:val="00D875A9"/>
    <w:rsid w:val="00D87743"/>
    <w:rsid w:val="00D903DC"/>
    <w:rsid w:val="00D904B9"/>
    <w:rsid w:val="00D90767"/>
    <w:rsid w:val="00D90B7F"/>
    <w:rsid w:val="00D90D70"/>
    <w:rsid w:val="00D90D77"/>
    <w:rsid w:val="00D90DD5"/>
    <w:rsid w:val="00D91816"/>
    <w:rsid w:val="00D91ACC"/>
    <w:rsid w:val="00D91BA2"/>
    <w:rsid w:val="00D91BC2"/>
    <w:rsid w:val="00D91D38"/>
    <w:rsid w:val="00D922F5"/>
    <w:rsid w:val="00D9288B"/>
    <w:rsid w:val="00D92920"/>
    <w:rsid w:val="00D92C35"/>
    <w:rsid w:val="00D92D5C"/>
    <w:rsid w:val="00D9313E"/>
    <w:rsid w:val="00D93820"/>
    <w:rsid w:val="00D938E5"/>
    <w:rsid w:val="00D93C83"/>
    <w:rsid w:val="00D94335"/>
    <w:rsid w:val="00D94935"/>
    <w:rsid w:val="00D95225"/>
    <w:rsid w:val="00D957D1"/>
    <w:rsid w:val="00D95DFC"/>
    <w:rsid w:val="00D95DFE"/>
    <w:rsid w:val="00D9681A"/>
    <w:rsid w:val="00D96875"/>
    <w:rsid w:val="00D969E9"/>
    <w:rsid w:val="00D9747D"/>
    <w:rsid w:val="00D97651"/>
    <w:rsid w:val="00DA01A2"/>
    <w:rsid w:val="00DA01F0"/>
    <w:rsid w:val="00DA0570"/>
    <w:rsid w:val="00DA0A24"/>
    <w:rsid w:val="00DA0B3D"/>
    <w:rsid w:val="00DA0FCC"/>
    <w:rsid w:val="00DA133A"/>
    <w:rsid w:val="00DA1530"/>
    <w:rsid w:val="00DA1621"/>
    <w:rsid w:val="00DA1948"/>
    <w:rsid w:val="00DA1C0C"/>
    <w:rsid w:val="00DA1C19"/>
    <w:rsid w:val="00DA1E0F"/>
    <w:rsid w:val="00DA303E"/>
    <w:rsid w:val="00DA3278"/>
    <w:rsid w:val="00DA3401"/>
    <w:rsid w:val="00DA3477"/>
    <w:rsid w:val="00DA3B71"/>
    <w:rsid w:val="00DA402B"/>
    <w:rsid w:val="00DA4260"/>
    <w:rsid w:val="00DA4691"/>
    <w:rsid w:val="00DA4C86"/>
    <w:rsid w:val="00DA51B9"/>
    <w:rsid w:val="00DA5AA6"/>
    <w:rsid w:val="00DA5D7C"/>
    <w:rsid w:val="00DA5E63"/>
    <w:rsid w:val="00DA6413"/>
    <w:rsid w:val="00DA6A21"/>
    <w:rsid w:val="00DA700E"/>
    <w:rsid w:val="00DA7C7E"/>
    <w:rsid w:val="00DA7D1D"/>
    <w:rsid w:val="00DB06B0"/>
    <w:rsid w:val="00DB107D"/>
    <w:rsid w:val="00DB1161"/>
    <w:rsid w:val="00DB15EA"/>
    <w:rsid w:val="00DB1787"/>
    <w:rsid w:val="00DB1916"/>
    <w:rsid w:val="00DB1F36"/>
    <w:rsid w:val="00DB244E"/>
    <w:rsid w:val="00DB248F"/>
    <w:rsid w:val="00DB2791"/>
    <w:rsid w:val="00DB29A7"/>
    <w:rsid w:val="00DB3339"/>
    <w:rsid w:val="00DB3662"/>
    <w:rsid w:val="00DB3B19"/>
    <w:rsid w:val="00DB3BCD"/>
    <w:rsid w:val="00DB410C"/>
    <w:rsid w:val="00DB41B5"/>
    <w:rsid w:val="00DB4364"/>
    <w:rsid w:val="00DB482F"/>
    <w:rsid w:val="00DB49FF"/>
    <w:rsid w:val="00DB4B31"/>
    <w:rsid w:val="00DB5150"/>
    <w:rsid w:val="00DB515B"/>
    <w:rsid w:val="00DB559B"/>
    <w:rsid w:val="00DB57FF"/>
    <w:rsid w:val="00DB5A19"/>
    <w:rsid w:val="00DB5AEB"/>
    <w:rsid w:val="00DB5BE9"/>
    <w:rsid w:val="00DB5EFE"/>
    <w:rsid w:val="00DB5F93"/>
    <w:rsid w:val="00DB66FD"/>
    <w:rsid w:val="00DB6A35"/>
    <w:rsid w:val="00DB753F"/>
    <w:rsid w:val="00DB77D8"/>
    <w:rsid w:val="00DB7DBE"/>
    <w:rsid w:val="00DB7DFE"/>
    <w:rsid w:val="00DB7FD0"/>
    <w:rsid w:val="00DC0E8D"/>
    <w:rsid w:val="00DC1616"/>
    <w:rsid w:val="00DC251B"/>
    <w:rsid w:val="00DC257B"/>
    <w:rsid w:val="00DC259C"/>
    <w:rsid w:val="00DC29E7"/>
    <w:rsid w:val="00DC376F"/>
    <w:rsid w:val="00DC3A24"/>
    <w:rsid w:val="00DC3AA2"/>
    <w:rsid w:val="00DC44EC"/>
    <w:rsid w:val="00DC479B"/>
    <w:rsid w:val="00DC514F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8F7"/>
    <w:rsid w:val="00DC796F"/>
    <w:rsid w:val="00DD00F2"/>
    <w:rsid w:val="00DD062B"/>
    <w:rsid w:val="00DD0662"/>
    <w:rsid w:val="00DD0957"/>
    <w:rsid w:val="00DD0A85"/>
    <w:rsid w:val="00DD0B3A"/>
    <w:rsid w:val="00DD0C02"/>
    <w:rsid w:val="00DD0ECD"/>
    <w:rsid w:val="00DD1093"/>
    <w:rsid w:val="00DD1AC5"/>
    <w:rsid w:val="00DD21B0"/>
    <w:rsid w:val="00DD240D"/>
    <w:rsid w:val="00DD26B8"/>
    <w:rsid w:val="00DD2933"/>
    <w:rsid w:val="00DD3010"/>
    <w:rsid w:val="00DD312D"/>
    <w:rsid w:val="00DD34ED"/>
    <w:rsid w:val="00DD403C"/>
    <w:rsid w:val="00DD465C"/>
    <w:rsid w:val="00DD4691"/>
    <w:rsid w:val="00DD4862"/>
    <w:rsid w:val="00DD4EBD"/>
    <w:rsid w:val="00DD4FBF"/>
    <w:rsid w:val="00DD52F9"/>
    <w:rsid w:val="00DD535D"/>
    <w:rsid w:val="00DD5422"/>
    <w:rsid w:val="00DD5BC5"/>
    <w:rsid w:val="00DD5C87"/>
    <w:rsid w:val="00DD5E44"/>
    <w:rsid w:val="00DD6181"/>
    <w:rsid w:val="00DD63C7"/>
    <w:rsid w:val="00DD672E"/>
    <w:rsid w:val="00DD696E"/>
    <w:rsid w:val="00DD6B73"/>
    <w:rsid w:val="00DD7072"/>
    <w:rsid w:val="00DD75D2"/>
    <w:rsid w:val="00DD7932"/>
    <w:rsid w:val="00DD7C7F"/>
    <w:rsid w:val="00DE007F"/>
    <w:rsid w:val="00DE0084"/>
    <w:rsid w:val="00DE0477"/>
    <w:rsid w:val="00DE04CF"/>
    <w:rsid w:val="00DE0612"/>
    <w:rsid w:val="00DE0782"/>
    <w:rsid w:val="00DE1859"/>
    <w:rsid w:val="00DE1DAA"/>
    <w:rsid w:val="00DE1F87"/>
    <w:rsid w:val="00DE2544"/>
    <w:rsid w:val="00DE27AF"/>
    <w:rsid w:val="00DE285F"/>
    <w:rsid w:val="00DE2886"/>
    <w:rsid w:val="00DE2B11"/>
    <w:rsid w:val="00DE3460"/>
    <w:rsid w:val="00DE3A67"/>
    <w:rsid w:val="00DE40B8"/>
    <w:rsid w:val="00DE4113"/>
    <w:rsid w:val="00DE45F7"/>
    <w:rsid w:val="00DE4766"/>
    <w:rsid w:val="00DE4BD9"/>
    <w:rsid w:val="00DE4D2F"/>
    <w:rsid w:val="00DE5428"/>
    <w:rsid w:val="00DE62AE"/>
    <w:rsid w:val="00DE64E6"/>
    <w:rsid w:val="00DE6640"/>
    <w:rsid w:val="00DE66BF"/>
    <w:rsid w:val="00DE6966"/>
    <w:rsid w:val="00DE7012"/>
    <w:rsid w:val="00DE7187"/>
    <w:rsid w:val="00DE7572"/>
    <w:rsid w:val="00DE7D63"/>
    <w:rsid w:val="00DE7F98"/>
    <w:rsid w:val="00DF01C9"/>
    <w:rsid w:val="00DF023A"/>
    <w:rsid w:val="00DF02CF"/>
    <w:rsid w:val="00DF03FD"/>
    <w:rsid w:val="00DF0D14"/>
    <w:rsid w:val="00DF0F9A"/>
    <w:rsid w:val="00DF1155"/>
    <w:rsid w:val="00DF142E"/>
    <w:rsid w:val="00DF176B"/>
    <w:rsid w:val="00DF26A3"/>
    <w:rsid w:val="00DF3043"/>
    <w:rsid w:val="00DF3559"/>
    <w:rsid w:val="00DF3AF4"/>
    <w:rsid w:val="00DF3C14"/>
    <w:rsid w:val="00DF3EDD"/>
    <w:rsid w:val="00DF401F"/>
    <w:rsid w:val="00DF402C"/>
    <w:rsid w:val="00DF42B9"/>
    <w:rsid w:val="00DF4398"/>
    <w:rsid w:val="00DF48EB"/>
    <w:rsid w:val="00DF4B25"/>
    <w:rsid w:val="00DF4C02"/>
    <w:rsid w:val="00DF4CBF"/>
    <w:rsid w:val="00DF5235"/>
    <w:rsid w:val="00DF5AEF"/>
    <w:rsid w:val="00DF5C0E"/>
    <w:rsid w:val="00DF5CF7"/>
    <w:rsid w:val="00DF61C3"/>
    <w:rsid w:val="00DF6251"/>
    <w:rsid w:val="00DF69F9"/>
    <w:rsid w:val="00DF6A93"/>
    <w:rsid w:val="00DF727F"/>
    <w:rsid w:val="00DF7EA3"/>
    <w:rsid w:val="00E002C4"/>
    <w:rsid w:val="00E00F30"/>
    <w:rsid w:val="00E01128"/>
    <w:rsid w:val="00E012E3"/>
    <w:rsid w:val="00E016E4"/>
    <w:rsid w:val="00E018AA"/>
    <w:rsid w:val="00E01C4D"/>
    <w:rsid w:val="00E01F85"/>
    <w:rsid w:val="00E02278"/>
    <w:rsid w:val="00E022E7"/>
    <w:rsid w:val="00E02B39"/>
    <w:rsid w:val="00E02D65"/>
    <w:rsid w:val="00E03073"/>
    <w:rsid w:val="00E03149"/>
    <w:rsid w:val="00E0332C"/>
    <w:rsid w:val="00E03EDD"/>
    <w:rsid w:val="00E040F3"/>
    <w:rsid w:val="00E043B3"/>
    <w:rsid w:val="00E04BD9"/>
    <w:rsid w:val="00E04BF9"/>
    <w:rsid w:val="00E04E29"/>
    <w:rsid w:val="00E04E51"/>
    <w:rsid w:val="00E05200"/>
    <w:rsid w:val="00E05510"/>
    <w:rsid w:val="00E057F3"/>
    <w:rsid w:val="00E05A0D"/>
    <w:rsid w:val="00E05C03"/>
    <w:rsid w:val="00E05C3D"/>
    <w:rsid w:val="00E0624B"/>
    <w:rsid w:val="00E06929"/>
    <w:rsid w:val="00E06BC1"/>
    <w:rsid w:val="00E06C29"/>
    <w:rsid w:val="00E06D51"/>
    <w:rsid w:val="00E07B6C"/>
    <w:rsid w:val="00E10126"/>
    <w:rsid w:val="00E1071E"/>
    <w:rsid w:val="00E10B96"/>
    <w:rsid w:val="00E11048"/>
    <w:rsid w:val="00E125DE"/>
    <w:rsid w:val="00E12F63"/>
    <w:rsid w:val="00E13259"/>
    <w:rsid w:val="00E13A27"/>
    <w:rsid w:val="00E13B42"/>
    <w:rsid w:val="00E13C80"/>
    <w:rsid w:val="00E140AB"/>
    <w:rsid w:val="00E1473C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F49"/>
    <w:rsid w:val="00E15F51"/>
    <w:rsid w:val="00E15F9E"/>
    <w:rsid w:val="00E168C6"/>
    <w:rsid w:val="00E16C26"/>
    <w:rsid w:val="00E16CAC"/>
    <w:rsid w:val="00E1706D"/>
    <w:rsid w:val="00E17625"/>
    <w:rsid w:val="00E17626"/>
    <w:rsid w:val="00E176E2"/>
    <w:rsid w:val="00E17942"/>
    <w:rsid w:val="00E2007F"/>
    <w:rsid w:val="00E20327"/>
    <w:rsid w:val="00E204AD"/>
    <w:rsid w:val="00E20611"/>
    <w:rsid w:val="00E2080E"/>
    <w:rsid w:val="00E20E9F"/>
    <w:rsid w:val="00E215ED"/>
    <w:rsid w:val="00E21905"/>
    <w:rsid w:val="00E22103"/>
    <w:rsid w:val="00E222AF"/>
    <w:rsid w:val="00E22405"/>
    <w:rsid w:val="00E22979"/>
    <w:rsid w:val="00E234B9"/>
    <w:rsid w:val="00E23981"/>
    <w:rsid w:val="00E23B46"/>
    <w:rsid w:val="00E23B92"/>
    <w:rsid w:val="00E2442E"/>
    <w:rsid w:val="00E24610"/>
    <w:rsid w:val="00E24633"/>
    <w:rsid w:val="00E2496D"/>
    <w:rsid w:val="00E24DFF"/>
    <w:rsid w:val="00E24EFA"/>
    <w:rsid w:val="00E25613"/>
    <w:rsid w:val="00E256DD"/>
    <w:rsid w:val="00E25942"/>
    <w:rsid w:val="00E25B9C"/>
    <w:rsid w:val="00E25BEF"/>
    <w:rsid w:val="00E25D7A"/>
    <w:rsid w:val="00E260E0"/>
    <w:rsid w:val="00E26294"/>
    <w:rsid w:val="00E266F7"/>
    <w:rsid w:val="00E26706"/>
    <w:rsid w:val="00E2674A"/>
    <w:rsid w:val="00E26ADA"/>
    <w:rsid w:val="00E26CF6"/>
    <w:rsid w:val="00E26CF9"/>
    <w:rsid w:val="00E2706B"/>
    <w:rsid w:val="00E271F0"/>
    <w:rsid w:val="00E275D9"/>
    <w:rsid w:val="00E27A3D"/>
    <w:rsid w:val="00E27EA5"/>
    <w:rsid w:val="00E301BB"/>
    <w:rsid w:val="00E303DD"/>
    <w:rsid w:val="00E3118A"/>
    <w:rsid w:val="00E3123A"/>
    <w:rsid w:val="00E3139C"/>
    <w:rsid w:val="00E31467"/>
    <w:rsid w:val="00E322D7"/>
    <w:rsid w:val="00E325BA"/>
    <w:rsid w:val="00E32679"/>
    <w:rsid w:val="00E32728"/>
    <w:rsid w:val="00E3303F"/>
    <w:rsid w:val="00E33256"/>
    <w:rsid w:val="00E332B1"/>
    <w:rsid w:val="00E33CAE"/>
    <w:rsid w:val="00E33EC4"/>
    <w:rsid w:val="00E33F0D"/>
    <w:rsid w:val="00E344D5"/>
    <w:rsid w:val="00E34929"/>
    <w:rsid w:val="00E34FB1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E2"/>
    <w:rsid w:val="00E40060"/>
    <w:rsid w:val="00E400CF"/>
    <w:rsid w:val="00E40160"/>
    <w:rsid w:val="00E40191"/>
    <w:rsid w:val="00E40200"/>
    <w:rsid w:val="00E40294"/>
    <w:rsid w:val="00E40668"/>
    <w:rsid w:val="00E4086A"/>
    <w:rsid w:val="00E40961"/>
    <w:rsid w:val="00E40B1D"/>
    <w:rsid w:val="00E40D21"/>
    <w:rsid w:val="00E41414"/>
    <w:rsid w:val="00E4160B"/>
    <w:rsid w:val="00E41779"/>
    <w:rsid w:val="00E41900"/>
    <w:rsid w:val="00E41B7B"/>
    <w:rsid w:val="00E41BE0"/>
    <w:rsid w:val="00E4276C"/>
    <w:rsid w:val="00E42DAE"/>
    <w:rsid w:val="00E43028"/>
    <w:rsid w:val="00E430A1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876"/>
    <w:rsid w:val="00E45CD6"/>
    <w:rsid w:val="00E46871"/>
    <w:rsid w:val="00E4688C"/>
    <w:rsid w:val="00E4694D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7C4"/>
    <w:rsid w:val="00E50BAA"/>
    <w:rsid w:val="00E5149D"/>
    <w:rsid w:val="00E5191E"/>
    <w:rsid w:val="00E51BA7"/>
    <w:rsid w:val="00E51C08"/>
    <w:rsid w:val="00E51C80"/>
    <w:rsid w:val="00E51D6E"/>
    <w:rsid w:val="00E5218C"/>
    <w:rsid w:val="00E521D5"/>
    <w:rsid w:val="00E52532"/>
    <w:rsid w:val="00E52D05"/>
    <w:rsid w:val="00E52D25"/>
    <w:rsid w:val="00E52F4E"/>
    <w:rsid w:val="00E53177"/>
    <w:rsid w:val="00E534BD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862"/>
    <w:rsid w:val="00E56497"/>
    <w:rsid w:val="00E5655C"/>
    <w:rsid w:val="00E56B9C"/>
    <w:rsid w:val="00E56C4D"/>
    <w:rsid w:val="00E5725F"/>
    <w:rsid w:val="00E574CE"/>
    <w:rsid w:val="00E577EA"/>
    <w:rsid w:val="00E57917"/>
    <w:rsid w:val="00E57A3F"/>
    <w:rsid w:val="00E60350"/>
    <w:rsid w:val="00E612CC"/>
    <w:rsid w:val="00E61483"/>
    <w:rsid w:val="00E61696"/>
    <w:rsid w:val="00E61A3D"/>
    <w:rsid w:val="00E62826"/>
    <w:rsid w:val="00E62881"/>
    <w:rsid w:val="00E62A4E"/>
    <w:rsid w:val="00E62D7F"/>
    <w:rsid w:val="00E636DF"/>
    <w:rsid w:val="00E640DC"/>
    <w:rsid w:val="00E64A23"/>
    <w:rsid w:val="00E65114"/>
    <w:rsid w:val="00E65535"/>
    <w:rsid w:val="00E657DB"/>
    <w:rsid w:val="00E665A0"/>
    <w:rsid w:val="00E665B2"/>
    <w:rsid w:val="00E66B0F"/>
    <w:rsid w:val="00E66D67"/>
    <w:rsid w:val="00E67217"/>
    <w:rsid w:val="00E67229"/>
    <w:rsid w:val="00E675A5"/>
    <w:rsid w:val="00E6788F"/>
    <w:rsid w:val="00E67CD8"/>
    <w:rsid w:val="00E67E5D"/>
    <w:rsid w:val="00E67EB4"/>
    <w:rsid w:val="00E70F90"/>
    <w:rsid w:val="00E71480"/>
    <w:rsid w:val="00E716AF"/>
    <w:rsid w:val="00E7199B"/>
    <w:rsid w:val="00E71B00"/>
    <w:rsid w:val="00E71D06"/>
    <w:rsid w:val="00E71F91"/>
    <w:rsid w:val="00E7206C"/>
    <w:rsid w:val="00E72717"/>
    <w:rsid w:val="00E7290F"/>
    <w:rsid w:val="00E72F95"/>
    <w:rsid w:val="00E73319"/>
    <w:rsid w:val="00E73CD6"/>
    <w:rsid w:val="00E7447D"/>
    <w:rsid w:val="00E74601"/>
    <w:rsid w:val="00E74913"/>
    <w:rsid w:val="00E74B60"/>
    <w:rsid w:val="00E74D23"/>
    <w:rsid w:val="00E751B4"/>
    <w:rsid w:val="00E7525B"/>
    <w:rsid w:val="00E75921"/>
    <w:rsid w:val="00E75E35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285"/>
    <w:rsid w:val="00E778A3"/>
    <w:rsid w:val="00E77B18"/>
    <w:rsid w:val="00E80984"/>
    <w:rsid w:val="00E809B1"/>
    <w:rsid w:val="00E81953"/>
    <w:rsid w:val="00E81D6A"/>
    <w:rsid w:val="00E81EEA"/>
    <w:rsid w:val="00E82035"/>
    <w:rsid w:val="00E8222B"/>
    <w:rsid w:val="00E829C3"/>
    <w:rsid w:val="00E82BBA"/>
    <w:rsid w:val="00E8418F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144"/>
    <w:rsid w:val="00E85526"/>
    <w:rsid w:val="00E858F2"/>
    <w:rsid w:val="00E85E2F"/>
    <w:rsid w:val="00E8616C"/>
    <w:rsid w:val="00E864CA"/>
    <w:rsid w:val="00E86DAB"/>
    <w:rsid w:val="00E86E31"/>
    <w:rsid w:val="00E86E3D"/>
    <w:rsid w:val="00E86E50"/>
    <w:rsid w:val="00E8704C"/>
    <w:rsid w:val="00E870EC"/>
    <w:rsid w:val="00E8761B"/>
    <w:rsid w:val="00E876BD"/>
    <w:rsid w:val="00E87A50"/>
    <w:rsid w:val="00E87ABB"/>
    <w:rsid w:val="00E90292"/>
    <w:rsid w:val="00E904F2"/>
    <w:rsid w:val="00E90D57"/>
    <w:rsid w:val="00E91303"/>
    <w:rsid w:val="00E915AD"/>
    <w:rsid w:val="00E91770"/>
    <w:rsid w:val="00E91F4B"/>
    <w:rsid w:val="00E922D4"/>
    <w:rsid w:val="00E926DC"/>
    <w:rsid w:val="00E9274F"/>
    <w:rsid w:val="00E92C35"/>
    <w:rsid w:val="00E92D7F"/>
    <w:rsid w:val="00E92F01"/>
    <w:rsid w:val="00E93474"/>
    <w:rsid w:val="00E93811"/>
    <w:rsid w:val="00E939F8"/>
    <w:rsid w:val="00E93DAF"/>
    <w:rsid w:val="00E93FBC"/>
    <w:rsid w:val="00E946D7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8A4"/>
    <w:rsid w:val="00E968A6"/>
    <w:rsid w:val="00E96C64"/>
    <w:rsid w:val="00E9721F"/>
    <w:rsid w:val="00E9753D"/>
    <w:rsid w:val="00E976AA"/>
    <w:rsid w:val="00E977DE"/>
    <w:rsid w:val="00E97AA7"/>
    <w:rsid w:val="00EA01BC"/>
    <w:rsid w:val="00EA08A9"/>
    <w:rsid w:val="00EA0CD5"/>
    <w:rsid w:val="00EA0E71"/>
    <w:rsid w:val="00EA18AB"/>
    <w:rsid w:val="00EA1943"/>
    <w:rsid w:val="00EA1CD1"/>
    <w:rsid w:val="00EA22D3"/>
    <w:rsid w:val="00EA23CE"/>
    <w:rsid w:val="00EA2553"/>
    <w:rsid w:val="00EA33CF"/>
    <w:rsid w:val="00EA3550"/>
    <w:rsid w:val="00EA3754"/>
    <w:rsid w:val="00EA37A7"/>
    <w:rsid w:val="00EA3CEF"/>
    <w:rsid w:val="00EA3FA3"/>
    <w:rsid w:val="00EA4548"/>
    <w:rsid w:val="00EA5136"/>
    <w:rsid w:val="00EA5CA1"/>
    <w:rsid w:val="00EA6067"/>
    <w:rsid w:val="00EA63C6"/>
    <w:rsid w:val="00EA6525"/>
    <w:rsid w:val="00EA6C9C"/>
    <w:rsid w:val="00EA6DD2"/>
    <w:rsid w:val="00EA7120"/>
    <w:rsid w:val="00EA7506"/>
    <w:rsid w:val="00EA776B"/>
    <w:rsid w:val="00EA7CA7"/>
    <w:rsid w:val="00EA7D01"/>
    <w:rsid w:val="00EA7FC9"/>
    <w:rsid w:val="00EB00F0"/>
    <w:rsid w:val="00EB06A5"/>
    <w:rsid w:val="00EB07B4"/>
    <w:rsid w:val="00EB08A6"/>
    <w:rsid w:val="00EB13EE"/>
    <w:rsid w:val="00EB1C14"/>
    <w:rsid w:val="00EB1D96"/>
    <w:rsid w:val="00EB1EA3"/>
    <w:rsid w:val="00EB1EF7"/>
    <w:rsid w:val="00EB23B2"/>
    <w:rsid w:val="00EB2499"/>
    <w:rsid w:val="00EB2518"/>
    <w:rsid w:val="00EB2549"/>
    <w:rsid w:val="00EB2EA4"/>
    <w:rsid w:val="00EB3378"/>
    <w:rsid w:val="00EB35E7"/>
    <w:rsid w:val="00EB3CC3"/>
    <w:rsid w:val="00EB3DD9"/>
    <w:rsid w:val="00EB4471"/>
    <w:rsid w:val="00EB44CB"/>
    <w:rsid w:val="00EB4A00"/>
    <w:rsid w:val="00EB4B12"/>
    <w:rsid w:val="00EB4B4E"/>
    <w:rsid w:val="00EB5608"/>
    <w:rsid w:val="00EB5716"/>
    <w:rsid w:val="00EB5EDA"/>
    <w:rsid w:val="00EB6051"/>
    <w:rsid w:val="00EB6573"/>
    <w:rsid w:val="00EB65EA"/>
    <w:rsid w:val="00EB671E"/>
    <w:rsid w:val="00EB6991"/>
    <w:rsid w:val="00EB6EC1"/>
    <w:rsid w:val="00EB770E"/>
    <w:rsid w:val="00EB7714"/>
    <w:rsid w:val="00EB7CE2"/>
    <w:rsid w:val="00EB7D47"/>
    <w:rsid w:val="00EC0B3B"/>
    <w:rsid w:val="00EC0BB3"/>
    <w:rsid w:val="00EC0C37"/>
    <w:rsid w:val="00EC1F04"/>
    <w:rsid w:val="00EC203A"/>
    <w:rsid w:val="00EC241D"/>
    <w:rsid w:val="00EC2427"/>
    <w:rsid w:val="00EC2E58"/>
    <w:rsid w:val="00EC3031"/>
    <w:rsid w:val="00EC30B7"/>
    <w:rsid w:val="00EC372B"/>
    <w:rsid w:val="00EC3835"/>
    <w:rsid w:val="00EC3B01"/>
    <w:rsid w:val="00EC3D54"/>
    <w:rsid w:val="00EC41CC"/>
    <w:rsid w:val="00EC424F"/>
    <w:rsid w:val="00EC4738"/>
    <w:rsid w:val="00EC480C"/>
    <w:rsid w:val="00EC4CEF"/>
    <w:rsid w:val="00EC4FA1"/>
    <w:rsid w:val="00EC576A"/>
    <w:rsid w:val="00EC5A2C"/>
    <w:rsid w:val="00EC5E6C"/>
    <w:rsid w:val="00EC6216"/>
    <w:rsid w:val="00EC626E"/>
    <w:rsid w:val="00EC6433"/>
    <w:rsid w:val="00EC64A4"/>
    <w:rsid w:val="00EC7152"/>
    <w:rsid w:val="00EC780C"/>
    <w:rsid w:val="00EC7926"/>
    <w:rsid w:val="00EC79D4"/>
    <w:rsid w:val="00EC7EC3"/>
    <w:rsid w:val="00ED06C5"/>
    <w:rsid w:val="00ED06CC"/>
    <w:rsid w:val="00ED0782"/>
    <w:rsid w:val="00ED0A9E"/>
    <w:rsid w:val="00ED0CAF"/>
    <w:rsid w:val="00ED0E0E"/>
    <w:rsid w:val="00ED0FBB"/>
    <w:rsid w:val="00ED1185"/>
    <w:rsid w:val="00ED163A"/>
    <w:rsid w:val="00ED16BC"/>
    <w:rsid w:val="00ED1A53"/>
    <w:rsid w:val="00ED2062"/>
    <w:rsid w:val="00ED20E3"/>
    <w:rsid w:val="00ED25EC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510E"/>
    <w:rsid w:val="00ED5490"/>
    <w:rsid w:val="00ED578B"/>
    <w:rsid w:val="00ED58C2"/>
    <w:rsid w:val="00ED5A97"/>
    <w:rsid w:val="00ED5CAF"/>
    <w:rsid w:val="00ED6015"/>
    <w:rsid w:val="00ED65AC"/>
    <w:rsid w:val="00ED65C1"/>
    <w:rsid w:val="00ED67D3"/>
    <w:rsid w:val="00ED77E2"/>
    <w:rsid w:val="00ED79F4"/>
    <w:rsid w:val="00ED7DF3"/>
    <w:rsid w:val="00ED7F6E"/>
    <w:rsid w:val="00EE084B"/>
    <w:rsid w:val="00EE0AE4"/>
    <w:rsid w:val="00EE0D76"/>
    <w:rsid w:val="00EE0F2A"/>
    <w:rsid w:val="00EE1542"/>
    <w:rsid w:val="00EE2077"/>
    <w:rsid w:val="00EE210B"/>
    <w:rsid w:val="00EE2126"/>
    <w:rsid w:val="00EE2741"/>
    <w:rsid w:val="00EE3451"/>
    <w:rsid w:val="00EE3CB9"/>
    <w:rsid w:val="00EE3E6F"/>
    <w:rsid w:val="00EE3E87"/>
    <w:rsid w:val="00EE3F6A"/>
    <w:rsid w:val="00EE4287"/>
    <w:rsid w:val="00EE437E"/>
    <w:rsid w:val="00EE4501"/>
    <w:rsid w:val="00EE4508"/>
    <w:rsid w:val="00EE4D6B"/>
    <w:rsid w:val="00EE4DDD"/>
    <w:rsid w:val="00EE4E6C"/>
    <w:rsid w:val="00EE521D"/>
    <w:rsid w:val="00EE5948"/>
    <w:rsid w:val="00EE61DE"/>
    <w:rsid w:val="00EE64DC"/>
    <w:rsid w:val="00EE6840"/>
    <w:rsid w:val="00EE6968"/>
    <w:rsid w:val="00EE7320"/>
    <w:rsid w:val="00EE7CFC"/>
    <w:rsid w:val="00EF0245"/>
    <w:rsid w:val="00EF0722"/>
    <w:rsid w:val="00EF0730"/>
    <w:rsid w:val="00EF07A1"/>
    <w:rsid w:val="00EF0BE9"/>
    <w:rsid w:val="00EF0F99"/>
    <w:rsid w:val="00EF134C"/>
    <w:rsid w:val="00EF153C"/>
    <w:rsid w:val="00EF168C"/>
    <w:rsid w:val="00EF1C1C"/>
    <w:rsid w:val="00EF1CAF"/>
    <w:rsid w:val="00EF1F20"/>
    <w:rsid w:val="00EF1F4F"/>
    <w:rsid w:val="00EF20FC"/>
    <w:rsid w:val="00EF3372"/>
    <w:rsid w:val="00EF382E"/>
    <w:rsid w:val="00EF4535"/>
    <w:rsid w:val="00EF484B"/>
    <w:rsid w:val="00EF5079"/>
    <w:rsid w:val="00EF5972"/>
    <w:rsid w:val="00EF677F"/>
    <w:rsid w:val="00EF69C5"/>
    <w:rsid w:val="00EF6BE6"/>
    <w:rsid w:val="00EF6BE8"/>
    <w:rsid w:val="00EF7B6C"/>
    <w:rsid w:val="00EF7FE5"/>
    <w:rsid w:val="00F002BC"/>
    <w:rsid w:val="00F006D9"/>
    <w:rsid w:val="00F0105C"/>
    <w:rsid w:val="00F0128F"/>
    <w:rsid w:val="00F01561"/>
    <w:rsid w:val="00F01805"/>
    <w:rsid w:val="00F01954"/>
    <w:rsid w:val="00F01A53"/>
    <w:rsid w:val="00F01D25"/>
    <w:rsid w:val="00F0206F"/>
    <w:rsid w:val="00F02495"/>
    <w:rsid w:val="00F02BC9"/>
    <w:rsid w:val="00F02FA3"/>
    <w:rsid w:val="00F0340E"/>
    <w:rsid w:val="00F0468A"/>
    <w:rsid w:val="00F04888"/>
    <w:rsid w:val="00F04D23"/>
    <w:rsid w:val="00F04E63"/>
    <w:rsid w:val="00F04F0F"/>
    <w:rsid w:val="00F05108"/>
    <w:rsid w:val="00F053D9"/>
    <w:rsid w:val="00F055E6"/>
    <w:rsid w:val="00F058CF"/>
    <w:rsid w:val="00F05F03"/>
    <w:rsid w:val="00F06353"/>
    <w:rsid w:val="00F0635F"/>
    <w:rsid w:val="00F06377"/>
    <w:rsid w:val="00F06574"/>
    <w:rsid w:val="00F069AB"/>
    <w:rsid w:val="00F06A1B"/>
    <w:rsid w:val="00F06F8A"/>
    <w:rsid w:val="00F07035"/>
    <w:rsid w:val="00F0737A"/>
    <w:rsid w:val="00F07CD6"/>
    <w:rsid w:val="00F07DA0"/>
    <w:rsid w:val="00F10BB2"/>
    <w:rsid w:val="00F11244"/>
    <w:rsid w:val="00F112D4"/>
    <w:rsid w:val="00F114EA"/>
    <w:rsid w:val="00F1152E"/>
    <w:rsid w:val="00F1183A"/>
    <w:rsid w:val="00F11933"/>
    <w:rsid w:val="00F119E3"/>
    <w:rsid w:val="00F11AEC"/>
    <w:rsid w:val="00F11B74"/>
    <w:rsid w:val="00F11C49"/>
    <w:rsid w:val="00F11F76"/>
    <w:rsid w:val="00F12070"/>
    <w:rsid w:val="00F120DF"/>
    <w:rsid w:val="00F121C5"/>
    <w:rsid w:val="00F12326"/>
    <w:rsid w:val="00F12651"/>
    <w:rsid w:val="00F12662"/>
    <w:rsid w:val="00F130F2"/>
    <w:rsid w:val="00F1317A"/>
    <w:rsid w:val="00F13CB9"/>
    <w:rsid w:val="00F13FB2"/>
    <w:rsid w:val="00F14021"/>
    <w:rsid w:val="00F14393"/>
    <w:rsid w:val="00F149D7"/>
    <w:rsid w:val="00F152C3"/>
    <w:rsid w:val="00F156B8"/>
    <w:rsid w:val="00F15769"/>
    <w:rsid w:val="00F158A2"/>
    <w:rsid w:val="00F159D8"/>
    <w:rsid w:val="00F15D68"/>
    <w:rsid w:val="00F15E5A"/>
    <w:rsid w:val="00F15EA1"/>
    <w:rsid w:val="00F16051"/>
    <w:rsid w:val="00F161B7"/>
    <w:rsid w:val="00F16A58"/>
    <w:rsid w:val="00F17128"/>
    <w:rsid w:val="00F17506"/>
    <w:rsid w:val="00F17653"/>
    <w:rsid w:val="00F178D4"/>
    <w:rsid w:val="00F178EB"/>
    <w:rsid w:val="00F17A90"/>
    <w:rsid w:val="00F205D1"/>
    <w:rsid w:val="00F20727"/>
    <w:rsid w:val="00F207BF"/>
    <w:rsid w:val="00F207C7"/>
    <w:rsid w:val="00F20E0C"/>
    <w:rsid w:val="00F219F5"/>
    <w:rsid w:val="00F22128"/>
    <w:rsid w:val="00F224AF"/>
    <w:rsid w:val="00F22721"/>
    <w:rsid w:val="00F22A62"/>
    <w:rsid w:val="00F23658"/>
    <w:rsid w:val="00F23A0B"/>
    <w:rsid w:val="00F23EBA"/>
    <w:rsid w:val="00F23EFA"/>
    <w:rsid w:val="00F2401F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70B8"/>
    <w:rsid w:val="00F275B8"/>
    <w:rsid w:val="00F27BAF"/>
    <w:rsid w:val="00F27C12"/>
    <w:rsid w:val="00F306CF"/>
    <w:rsid w:val="00F30E46"/>
    <w:rsid w:val="00F3128C"/>
    <w:rsid w:val="00F31A78"/>
    <w:rsid w:val="00F31D44"/>
    <w:rsid w:val="00F31E08"/>
    <w:rsid w:val="00F321E1"/>
    <w:rsid w:val="00F323B3"/>
    <w:rsid w:val="00F327F2"/>
    <w:rsid w:val="00F32D1C"/>
    <w:rsid w:val="00F32D46"/>
    <w:rsid w:val="00F32E94"/>
    <w:rsid w:val="00F330FC"/>
    <w:rsid w:val="00F33279"/>
    <w:rsid w:val="00F337FD"/>
    <w:rsid w:val="00F33A9A"/>
    <w:rsid w:val="00F33ADC"/>
    <w:rsid w:val="00F33B77"/>
    <w:rsid w:val="00F33D2A"/>
    <w:rsid w:val="00F33D3C"/>
    <w:rsid w:val="00F3408C"/>
    <w:rsid w:val="00F341BD"/>
    <w:rsid w:val="00F34529"/>
    <w:rsid w:val="00F34F5B"/>
    <w:rsid w:val="00F35207"/>
    <w:rsid w:val="00F35400"/>
    <w:rsid w:val="00F35720"/>
    <w:rsid w:val="00F35863"/>
    <w:rsid w:val="00F35A58"/>
    <w:rsid w:val="00F35B99"/>
    <w:rsid w:val="00F35C38"/>
    <w:rsid w:val="00F35C96"/>
    <w:rsid w:val="00F35DD1"/>
    <w:rsid w:val="00F35E4C"/>
    <w:rsid w:val="00F364FB"/>
    <w:rsid w:val="00F36843"/>
    <w:rsid w:val="00F36D21"/>
    <w:rsid w:val="00F36FEF"/>
    <w:rsid w:val="00F3750E"/>
    <w:rsid w:val="00F376D3"/>
    <w:rsid w:val="00F37757"/>
    <w:rsid w:val="00F3783C"/>
    <w:rsid w:val="00F378A0"/>
    <w:rsid w:val="00F37B1F"/>
    <w:rsid w:val="00F37BFE"/>
    <w:rsid w:val="00F37D14"/>
    <w:rsid w:val="00F40187"/>
    <w:rsid w:val="00F4064B"/>
    <w:rsid w:val="00F408C6"/>
    <w:rsid w:val="00F409CC"/>
    <w:rsid w:val="00F40B79"/>
    <w:rsid w:val="00F41191"/>
    <w:rsid w:val="00F4130C"/>
    <w:rsid w:val="00F4155E"/>
    <w:rsid w:val="00F418E6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6113"/>
    <w:rsid w:val="00F4688E"/>
    <w:rsid w:val="00F4695D"/>
    <w:rsid w:val="00F46A61"/>
    <w:rsid w:val="00F46CAD"/>
    <w:rsid w:val="00F472EF"/>
    <w:rsid w:val="00F50380"/>
    <w:rsid w:val="00F50449"/>
    <w:rsid w:val="00F5067A"/>
    <w:rsid w:val="00F5087F"/>
    <w:rsid w:val="00F50B9A"/>
    <w:rsid w:val="00F50F02"/>
    <w:rsid w:val="00F512BD"/>
    <w:rsid w:val="00F5137F"/>
    <w:rsid w:val="00F513EE"/>
    <w:rsid w:val="00F51934"/>
    <w:rsid w:val="00F51958"/>
    <w:rsid w:val="00F519C3"/>
    <w:rsid w:val="00F51D19"/>
    <w:rsid w:val="00F51E62"/>
    <w:rsid w:val="00F51EF4"/>
    <w:rsid w:val="00F52083"/>
    <w:rsid w:val="00F520A7"/>
    <w:rsid w:val="00F52B38"/>
    <w:rsid w:val="00F536E5"/>
    <w:rsid w:val="00F53CE9"/>
    <w:rsid w:val="00F53F5F"/>
    <w:rsid w:val="00F53FF1"/>
    <w:rsid w:val="00F5418C"/>
    <w:rsid w:val="00F549B0"/>
    <w:rsid w:val="00F54AFB"/>
    <w:rsid w:val="00F54B7E"/>
    <w:rsid w:val="00F54BD0"/>
    <w:rsid w:val="00F55602"/>
    <w:rsid w:val="00F55625"/>
    <w:rsid w:val="00F55D42"/>
    <w:rsid w:val="00F55E0B"/>
    <w:rsid w:val="00F55FC1"/>
    <w:rsid w:val="00F55FEB"/>
    <w:rsid w:val="00F562EC"/>
    <w:rsid w:val="00F5690D"/>
    <w:rsid w:val="00F56D3C"/>
    <w:rsid w:val="00F5729D"/>
    <w:rsid w:val="00F577C5"/>
    <w:rsid w:val="00F57A00"/>
    <w:rsid w:val="00F60193"/>
    <w:rsid w:val="00F6029B"/>
    <w:rsid w:val="00F6035A"/>
    <w:rsid w:val="00F614AD"/>
    <w:rsid w:val="00F61917"/>
    <w:rsid w:val="00F61C1B"/>
    <w:rsid w:val="00F62025"/>
    <w:rsid w:val="00F622CF"/>
    <w:rsid w:val="00F6269A"/>
    <w:rsid w:val="00F62B6A"/>
    <w:rsid w:val="00F62CB0"/>
    <w:rsid w:val="00F62CFE"/>
    <w:rsid w:val="00F637C4"/>
    <w:rsid w:val="00F63DBD"/>
    <w:rsid w:val="00F64101"/>
    <w:rsid w:val="00F648E9"/>
    <w:rsid w:val="00F65564"/>
    <w:rsid w:val="00F65565"/>
    <w:rsid w:val="00F65FFF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AB2"/>
    <w:rsid w:val="00F71A7E"/>
    <w:rsid w:val="00F71AD2"/>
    <w:rsid w:val="00F7209E"/>
    <w:rsid w:val="00F720E7"/>
    <w:rsid w:val="00F7225C"/>
    <w:rsid w:val="00F7274C"/>
    <w:rsid w:val="00F72AFC"/>
    <w:rsid w:val="00F72B80"/>
    <w:rsid w:val="00F7377A"/>
    <w:rsid w:val="00F742C6"/>
    <w:rsid w:val="00F74434"/>
    <w:rsid w:val="00F74676"/>
    <w:rsid w:val="00F74D30"/>
    <w:rsid w:val="00F74E2B"/>
    <w:rsid w:val="00F74E41"/>
    <w:rsid w:val="00F74F8D"/>
    <w:rsid w:val="00F753A4"/>
    <w:rsid w:val="00F7549C"/>
    <w:rsid w:val="00F75835"/>
    <w:rsid w:val="00F75A7F"/>
    <w:rsid w:val="00F75C57"/>
    <w:rsid w:val="00F75C8B"/>
    <w:rsid w:val="00F75F51"/>
    <w:rsid w:val="00F76F7E"/>
    <w:rsid w:val="00F77578"/>
    <w:rsid w:val="00F800F2"/>
    <w:rsid w:val="00F801A9"/>
    <w:rsid w:val="00F801C4"/>
    <w:rsid w:val="00F81163"/>
    <w:rsid w:val="00F814C7"/>
    <w:rsid w:val="00F81544"/>
    <w:rsid w:val="00F81C2E"/>
    <w:rsid w:val="00F8209E"/>
    <w:rsid w:val="00F8215F"/>
    <w:rsid w:val="00F821B3"/>
    <w:rsid w:val="00F824AE"/>
    <w:rsid w:val="00F8261B"/>
    <w:rsid w:val="00F82C57"/>
    <w:rsid w:val="00F83376"/>
    <w:rsid w:val="00F838AE"/>
    <w:rsid w:val="00F8398D"/>
    <w:rsid w:val="00F839C3"/>
    <w:rsid w:val="00F83B57"/>
    <w:rsid w:val="00F83D48"/>
    <w:rsid w:val="00F843AC"/>
    <w:rsid w:val="00F84AE1"/>
    <w:rsid w:val="00F84AF8"/>
    <w:rsid w:val="00F84B0B"/>
    <w:rsid w:val="00F8551D"/>
    <w:rsid w:val="00F856CE"/>
    <w:rsid w:val="00F8594C"/>
    <w:rsid w:val="00F85A37"/>
    <w:rsid w:val="00F85B6C"/>
    <w:rsid w:val="00F85F93"/>
    <w:rsid w:val="00F86B77"/>
    <w:rsid w:val="00F86CC5"/>
    <w:rsid w:val="00F86D50"/>
    <w:rsid w:val="00F86DF7"/>
    <w:rsid w:val="00F870F3"/>
    <w:rsid w:val="00F8719A"/>
    <w:rsid w:val="00F87BA1"/>
    <w:rsid w:val="00F87BE0"/>
    <w:rsid w:val="00F87E88"/>
    <w:rsid w:val="00F90044"/>
    <w:rsid w:val="00F90385"/>
    <w:rsid w:val="00F904AB"/>
    <w:rsid w:val="00F9080A"/>
    <w:rsid w:val="00F90838"/>
    <w:rsid w:val="00F90C5E"/>
    <w:rsid w:val="00F90D4E"/>
    <w:rsid w:val="00F90EB9"/>
    <w:rsid w:val="00F90FE0"/>
    <w:rsid w:val="00F91102"/>
    <w:rsid w:val="00F913DC"/>
    <w:rsid w:val="00F91490"/>
    <w:rsid w:val="00F914D7"/>
    <w:rsid w:val="00F91607"/>
    <w:rsid w:val="00F9167D"/>
    <w:rsid w:val="00F9171D"/>
    <w:rsid w:val="00F917FA"/>
    <w:rsid w:val="00F91957"/>
    <w:rsid w:val="00F924EE"/>
    <w:rsid w:val="00F925AC"/>
    <w:rsid w:val="00F92E5B"/>
    <w:rsid w:val="00F92F98"/>
    <w:rsid w:val="00F92FCA"/>
    <w:rsid w:val="00F93048"/>
    <w:rsid w:val="00F93156"/>
    <w:rsid w:val="00F93C4D"/>
    <w:rsid w:val="00F93D8D"/>
    <w:rsid w:val="00F93DA2"/>
    <w:rsid w:val="00F9410B"/>
    <w:rsid w:val="00F94C99"/>
    <w:rsid w:val="00F950C6"/>
    <w:rsid w:val="00F95747"/>
    <w:rsid w:val="00F957AF"/>
    <w:rsid w:val="00F95BE4"/>
    <w:rsid w:val="00F96BD3"/>
    <w:rsid w:val="00F96F0E"/>
    <w:rsid w:val="00F97059"/>
    <w:rsid w:val="00F9718F"/>
    <w:rsid w:val="00F97211"/>
    <w:rsid w:val="00F97511"/>
    <w:rsid w:val="00F9753B"/>
    <w:rsid w:val="00F97FDF"/>
    <w:rsid w:val="00FA005A"/>
    <w:rsid w:val="00FA05D4"/>
    <w:rsid w:val="00FA0618"/>
    <w:rsid w:val="00FA0A80"/>
    <w:rsid w:val="00FA0D4C"/>
    <w:rsid w:val="00FA0E7D"/>
    <w:rsid w:val="00FA0EDB"/>
    <w:rsid w:val="00FA114E"/>
    <w:rsid w:val="00FA1C5D"/>
    <w:rsid w:val="00FA1F17"/>
    <w:rsid w:val="00FA1FCA"/>
    <w:rsid w:val="00FA2176"/>
    <w:rsid w:val="00FA235B"/>
    <w:rsid w:val="00FA287E"/>
    <w:rsid w:val="00FA28A7"/>
    <w:rsid w:val="00FA335A"/>
    <w:rsid w:val="00FA34F3"/>
    <w:rsid w:val="00FA37F4"/>
    <w:rsid w:val="00FA3DB9"/>
    <w:rsid w:val="00FA41E6"/>
    <w:rsid w:val="00FA4239"/>
    <w:rsid w:val="00FA45EF"/>
    <w:rsid w:val="00FA498A"/>
    <w:rsid w:val="00FA4CB7"/>
    <w:rsid w:val="00FA4D7A"/>
    <w:rsid w:val="00FA5356"/>
    <w:rsid w:val="00FA581F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BD3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09E"/>
    <w:rsid w:val="00FB340F"/>
    <w:rsid w:val="00FB3B24"/>
    <w:rsid w:val="00FB3EDC"/>
    <w:rsid w:val="00FB3F7E"/>
    <w:rsid w:val="00FB40B4"/>
    <w:rsid w:val="00FB468D"/>
    <w:rsid w:val="00FB4E25"/>
    <w:rsid w:val="00FB4EA3"/>
    <w:rsid w:val="00FB5E90"/>
    <w:rsid w:val="00FB5ECD"/>
    <w:rsid w:val="00FB5EED"/>
    <w:rsid w:val="00FB6154"/>
    <w:rsid w:val="00FB6AC1"/>
    <w:rsid w:val="00FB6C54"/>
    <w:rsid w:val="00FB6E81"/>
    <w:rsid w:val="00FB6F13"/>
    <w:rsid w:val="00FB741E"/>
    <w:rsid w:val="00FB767F"/>
    <w:rsid w:val="00FB7874"/>
    <w:rsid w:val="00FB7C7D"/>
    <w:rsid w:val="00FB7EDF"/>
    <w:rsid w:val="00FC0451"/>
    <w:rsid w:val="00FC0ABA"/>
    <w:rsid w:val="00FC0E76"/>
    <w:rsid w:val="00FC143F"/>
    <w:rsid w:val="00FC155A"/>
    <w:rsid w:val="00FC2078"/>
    <w:rsid w:val="00FC2168"/>
    <w:rsid w:val="00FC22B0"/>
    <w:rsid w:val="00FC257D"/>
    <w:rsid w:val="00FC2959"/>
    <w:rsid w:val="00FC2DB7"/>
    <w:rsid w:val="00FC3143"/>
    <w:rsid w:val="00FC3327"/>
    <w:rsid w:val="00FC3C40"/>
    <w:rsid w:val="00FC41E3"/>
    <w:rsid w:val="00FC4DB3"/>
    <w:rsid w:val="00FC54E2"/>
    <w:rsid w:val="00FC58F3"/>
    <w:rsid w:val="00FC5944"/>
    <w:rsid w:val="00FC5948"/>
    <w:rsid w:val="00FC5D99"/>
    <w:rsid w:val="00FC5E21"/>
    <w:rsid w:val="00FC6786"/>
    <w:rsid w:val="00FC6DDC"/>
    <w:rsid w:val="00FC6DEC"/>
    <w:rsid w:val="00FC751C"/>
    <w:rsid w:val="00FC7EB8"/>
    <w:rsid w:val="00FD012D"/>
    <w:rsid w:val="00FD03AB"/>
    <w:rsid w:val="00FD0563"/>
    <w:rsid w:val="00FD0A88"/>
    <w:rsid w:val="00FD0DA4"/>
    <w:rsid w:val="00FD0FF2"/>
    <w:rsid w:val="00FD107B"/>
    <w:rsid w:val="00FD12C2"/>
    <w:rsid w:val="00FD1326"/>
    <w:rsid w:val="00FD1902"/>
    <w:rsid w:val="00FD1A65"/>
    <w:rsid w:val="00FD1ADD"/>
    <w:rsid w:val="00FD1B5B"/>
    <w:rsid w:val="00FD1D71"/>
    <w:rsid w:val="00FD1FBA"/>
    <w:rsid w:val="00FD20FE"/>
    <w:rsid w:val="00FD226C"/>
    <w:rsid w:val="00FD2471"/>
    <w:rsid w:val="00FD2720"/>
    <w:rsid w:val="00FD2A21"/>
    <w:rsid w:val="00FD326A"/>
    <w:rsid w:val="00FD38D7"/>
    <w:rsid w:val="00FD40FF"/>
    <w:rsid w:val="00FD419A"/>
    <w:rsid w:val="00FD484C"/>
    <w:rsid w:val="00FD48A7"/>
    <w:rsid w:val="00FD48EB"/>
    <w:rsid w:val="00FD4927"/>
    <w:rsid w:val="00FD493D"/>
    <w:rsid w:val="00FD4B32"/>
    <w:rsid w:val="00FD4C59"/>
    <w:rsid w:val="00FD50F7"/>
    <w:rsid w:val="00FD54DA"/>
    <w:rsid w:val="00FD55C7"/>
    <w:rsid w:val="00FD5FB6"/>
    <w:rsid w:val="00FD6115"/>
    <w:rsid w:val="00FD62D2"/>
    <w:rsid w:val="00FD6815"/>
    <w:rsid w:val="00FD6881"/>
    <w:rsid w:val="00FD6F47"/>
    <w:rsid w:val="00FD7253"/>
    <w:rsid w:val="00FD72C8"/>
    <w:rsid w:val="00FD7466"/>
    <w:rsid w:val="00FD74AC"/>
    <w:rsid w:val="00FD7618"/>
    <w:rsid w:val="00FD770A"/>
    <w:rsid w:val="00FD78BC"/>
    <w:rsid w:val="00FE06A5"/>
    <w:rsid w:val="00FE0DC8"/>
    <w:rsid w:val="00FE0F72"/>
    <w:rsid w:val="00FE0FB7"/>
    <w:rsid w:val="00FE1195"/>
    <w:rsid w:val="00FE11C2"/>
    <w:rsid w:val="00FE13D0"/>
    <w:rsid w:val="00FE156D"/>
    <w:rsid w:val="00FE1A3E"/>
    <w:rsid w:val="00FE2054"/>
    <w:rsid w:val="00FE268C"/>
    <w:rsid w:val="00FE2D75"/>
    <w:rsid w:val="00FE310E"/>
    <w:rsid w:val="00FE3513"/>
    <w:rsid w:val="00FE36DD"/>
    <w:rsid w:val="00FE3845"/>
    <w:rsid w:val="00FE39A8"/>
    <w:rsid w:val="00FE3C6F"/>
    <w:rsid w:val="00FE3F17"/>
    <w:rsid w:val="00FE4242"/>
    <w:rsid w:val="00FE4FB4"/>
    <w:rsid w:val="00FE5480"/>
    <w:rsid w:val="00FE5BB7"/>
    <w:rsid w:val="00FE6296"/>
    <w:rsid w:val="00FE6A7A"/>
    <w:rsid w:val="00FE749F"/>
    <w:rsid w:val="00FE766C"/>
    <w:rsid w:val="00FE781B"/>
    <w:rsid w:val="00FE7832"/>
    <w:rsid w:val="00FE7A65"/>
    <w:rsid w:val="00FF0874"/>
    <w:rsid w:val="00FF0D27"/>
    <w:rsid w:val="00FF13AB"/>
    <w:rsid w:val="00FF145B"/>
    <w:rsid w:val="00FF1D36"/>
    <w:rsid w:val="00FF2A2D"/>
    <w:rsid w:val="00FF33EC"/>
    <w:rsid w:val="00FF35FB"/>
    <w:rsid w:val="00FF3711"/>
    <w:rsid w:val="00FF3BD1"/>
    <w:rsid w:val="00FF3C80"/>
    <w:rsid w:val="00FF3D2D"/>
    <w:rsid w:val="00FF3E74"/>
    <w:rsid w:val="00FF4248"/>
    <w:rsid w:val="00FF4519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7AE"/>
    <w:rsid w:val="00FF7D5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A40208"/>
  <w15:docId w15:val="{EC2B976D-C29C-4E1A-BAA2-5FA71A81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930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67488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uiPriority w:val="34"/>
    <w:locked/>
    <w:rsid w:val="006F59D2"/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uiPriority w:val="99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link w:val="StylZnak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customStyle="1" w:styleId="copyright">
    <w:name w:val="copyright"/>
    <w:rsid w:val="004F7597"/>
  </w:style>
  <w:style w:type="character" w:customStyle="1" w:styleId="nomark5">
    <w:name w:val="nomark5"/>
    <w:basedOn w:val="Domylnaczcionkaakapitu"/>
    <w:rsid w:val="003246AC"/>
    <w:rPr>
      <w:vanish w:val="0"/>
      <w:webHidden w:val="0"/>
      <w:specVanish w:val="0"/>
    </w:rPr>
  </w:style>
  <w:style w:type="character" w:customStyle="1" w:styleId="timark5">
    <w:name w:val="timark5"/>
    <w:basedOn w:val="Domylnaczcionkaakapitu"/>
    <w:rsid w:val="003246AC"/>
    <w:rPr>
      <w:b/>
      <w:bCs/>
      <w:vanish w:val="0"/>
      <w:webHidden w:val="0"/>
      <w:specVanish w:val="0"/>
    </w:rPr>
  </w:style>
  <w:style w:type="paragraph" w:styleId="NormalnyWeb">
    <w:name w:val="Normal (Web)"/>
    <w:basedOn w:val="Normalny"/>
    <w:uiPriority w:val="99"/>
    <w:semiHidden/>
    <w:unhideWhenUsed/>
    <w:locked/>
    <w:rsid w:val="002B77CA"/>
    <w:pPr>
      <w:widowControl/>
      <w:autoSpaceDE/>
      <w:autoSpaceDN/>
      <w:adjustRightInd/>
      <w:ind w:left="225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EA7FC9"/>
    <w:rPr>
      <w:color w:val="954F72"/>
      <w:u w:val="single"/>
    </w:rPr>
  </w:style>
  <w:style w:type="paragraph" w:customStyle="1" w:styleId="font5">
    <w:name w:val="font5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8">
    <w:name w:val="font8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9">
    <w:name w:val="font9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  <w:u w:val="single"/>
    </w:rPr>
  </w:style>
  <w:style w:type="paragraph" w:customStyle="1" w:styleId="font10">
    <w:name w:val="font10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11">
    <w:name w:val="font11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font12">
    <w:name w:val="font12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font13">
    <w:name w:val="font13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  <w:u w:val="single"/>
    </w:rPr>
  </w:style>
  <w:style w:type="paragraph" w:customStyle="1" w:styleId="font14">
    <w:name w:val="font14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font15">
    <w:name w:val="font15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font16">
    <w:name w:val="font16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69">
    <w:name w:val="xl69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0">
    <w:name w:val="xl70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2">
    <w:name w:val="xl72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73">
    <w:name w:val="xl7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74">
    <w:name w:val="xl7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5">
    <w:name w:val="xl7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EA7FC9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77">
    <w:name w:val="xl7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79">
    <w:name w:val="xl7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</w:rPr>
  </w:style>
  <w:style w:type="paragraph" w:customStyle="1" w:styleId="xl81">
    <w:name w:val="xl8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83">
    <w:name w:val="xl8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85">
    <w:name w:val="xl8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u w:val="single"/>
    </w:rPr>
  </w:style>
  <w:style w:type="paragraph" w:customStyle="1" w:styleId="xl86">
    <w:name w:val="xl8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  <w:u w:val="single"/>
    </w:rPr>
  </w:style>
  <w:style w:type="paragraph" w:customStyle="1" w:styleId="xl87">
    <w:name w:val="xl87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9">
    <w:name w:val="xl8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u w:val="single"/>
    </w:rPr>
  </w:style>
  <w:style w:type="paragraph" w:customStyle="1" w:styleId="xl90">
    <w:name w:val="xl90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91">
    <w:name w:val="xl9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97">
    <w:name w:val="xl9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1">
    <w:name w:val="xl101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2">
    <w:name w:val="xl10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04">
    <w:name w:val="xl104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09">
    <w:name w:val="xl10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110">
    <w:name w:val="xl11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12">
    <w:name w:val="xl11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4">
    <w:name w:val="xl11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5">
    <w:name w:val="xl11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i/>
      <w:iCs/>
      <w:sz w:val="16"/>
      <w:szCs w:val="16"/>
    </w:rPr>
  </w:style>
  <w:style w:type="paragraph" w:customStyle="1" w:styleId="xl116">
    <w:name w:val="xl116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17">
    <w:name w:val="xl11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18">
    <w:name w:val="xl11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u w:val="single"/>
    </w:rPr>
  </w:style>
  <w:style w:type="paragraph" w:customStyle="1" w:styleId="xl122">
    <w:name w:val="xl122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30">
    <w:name w:val="xl13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1">
    <w:name w:val="xl13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33">
    <w:name w:val="xl13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5">
    <w:name w:val="xl13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6">
    <w:name w:val="xl13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7">
    <w:name w:val="xl137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8">
    <w:name w:val="xl13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9">
    <w:name w:val="xl139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40">
    <w:name w:val="xl140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1">
    <w:name w:val="xl141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2">
    <w:name w:val="xl142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3">
    <w:name w:val="xl143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4">
    <w:name w:val="xl144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5">
    <w:name w:val="xl14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6">
    <w:name w:val="xl14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7">
    <w:name w:val="xl14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8">
    <w:name w:val="xl14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9">
    <w:name w:val="xl149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0">
    <w:name w:val="xl15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1">
    <w:name w:val="xl151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2">
    <w:name w:val="xl152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3">
    <w:name w:val="xl153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4">
    <w:name w:val="xl154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5">
    <w:name w:val="xl15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156">
    <w:name w:val="xl156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157">
    <w:name w:val="xl157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158">
    <w:name w:val="xl158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2">
    <w:name w:val="xl162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3">
    <w:name w:val="xl163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4">
    <w:name w:val="xl164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7">
    <w:name w:val="xl16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9">
    <w:name w:val="xl169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0">
    <w:name w:val="xl170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B735E9"/>
    <w:pPr>
      <w:widowControl/>
      <w:pBdr>
        <w:top w:val="single" w:sz="4" w:space="0" w:color="auto"/>
        <w:lef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Normalny"/>
    <w:rsid w:val="00B735E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Normalny"/>
    <w:rsid w:val="00B735E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78">
    <w:name w:val="xl178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6">
    <w:name w:val="xl186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7">
    <w:name w:val="xl187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8">
    <w:name w:val="xl18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9">
    <w:name w:val="xl18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B735E9"/>
    <w:pPr>
      <w:widowControl/>
      <w:pBdr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2">
    <w:name w:val="xl192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3">
    <w:name w:val="xl193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4">
    <w:name w:val="xl19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95">
    <w:name w:val="xl195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6">
    <w:name w:val="xl196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7">
    <w:name w:val="xl197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8">
    <w:name w:val="xl198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9">
    <w:name w:val="xl199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0">
    <w:name w:val="xl20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1">
    <w:name w:val="xl201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Lucida Console" w:hAnsi="Lucida Console"/>
      <w:sz w:val="28"/>
      <w:szCs w:val="28"/>
    </w:rPr>
  </w:style>
  <w:style w:type="paragraph" w:customStyle="1" w:styleId="xl202">
    <w:name w:val="xl202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203">
    <w:name w:val="xl20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4">
    <w:name w:val="xl20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5">
    <w:name w:val="xl20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E" w:hAnsi="Arial CE" w:cs="Arial CE"/>
      <w:sz w:val="24"/>
      <w:szCs w:val="24"/>
    </w:rPr>
  </w:style>
  <w:style w:type="paragraph" w:customStyle="1" w:styleId="xl206">
    <w:name w:val="xl20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7">
    <w:name w:val="xl20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8">
    <w:name w:val="xl20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09">
    <w:name w:val="xl20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E" w:hAnsi="Arial CE" w:cs="Arial CE"/>
      <w:sz w:val="16"/>
      <w:szCs w:val="16"/>
    </w:rPr>
  </w:style>
  <w:style w:type="paragraph" w:customStyle="1" w:styleId="xl210">
    <w:name w:val="xl210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1">
    <w:name w:val="xl211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2">
    <w:name w:val="xl212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3">
    <w:name w:val="xl21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4">
    <w:name w:val="xl21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7">
    <w:name w:val="xl21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8">
    <w:name w:val="xl218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0">
    <w:name w:val="xl220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1">
    <w:name w:val="xl221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22">
    <w:name w:val="xl222"/>
    <w:basedOn w:val="Normalny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23">
    <w:name w:val="xl22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4">
    <w:name w:val="xl22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5">
    <w:name w:val="xl22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6">
    <w:name w:val="xl226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7">
    <w:name w:val="xl227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  <w:u w:val="single"/>
    </w:rPr>
  </w:style>
  <w:style w:type="paragraph" w:customStyle="1" w:styleId="xl228">
    <w:name w:val="xl228"/>
    <w:basedOn w:val="Normalny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  <w:u w:val="single"/>
    </w:rPr>
  </w:style>
  <w:style w:type="paragraph" w:customStyle="1" w:styleId="xl229">
    <w:name w:val="xl22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0">
    <w:name w:val="xl230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1">
    <w:name w:val="xl231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2">
    <w:name w:val="xl232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3">
    <w:name w:val="xl23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4">
    <w:name w:val="xl23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5">
    <w:name w:val="xl23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ytu">
    <w:name w:val="Title"/>
    <w:basedOn w:val="Normalny"/>
    <w:link w:val="TytuZnak"/>
    <w:qFormat/>
    <w:locked/>
    <w:rsid w:val="002C4CC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C4CCA"/>
    <w:rPr>
      <w:b/>
      <w:bCs/>
      <w:sz w:val="24"/>
      <w:szCs w:val="24"/>
    </w:rPr>
  </w:style>
  <w:style w:type="paragraph" w:customStyle="1" w:styleId="xl67">
    <w:name w:val="xl67"/>
    <w:basedOn w:val="Normalny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68">
    <w:name w:val="xl68"/>
    <w:basedOn w:val="Normalny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FD55C7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CD0875"/>
    <w:rPr>
      <w:color w:val="2B579A"/>
      <w:shd w:val="clear" w:color="auto" w:fill="E6E6E6"/>
    </w:rPr>
  </w:style>
  <w:style w:type="paragraph" w:customStyle="1" w:styleId="Tekstpodstawowywcity21">
    <w:name w:val="Tekst podstawowy wcięty 21"/>
    <w:basedOn w:val="Normalny"/>
    <w:rsid w:val="007B42DA"/>
    <w:pPr>
      <w:suppressAutoHyphens/>
      <w:autoSpaceDN/>
      <w:adjustRightInd/>
      <w:ind w:left="227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8512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530780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0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36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392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1729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66095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74843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20017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7973344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7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5994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539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57647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79125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89053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4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65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094033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77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369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20872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8494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30883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59643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36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3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0178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88939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6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20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91034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2399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78981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23193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38186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81905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89122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1079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7423618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9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3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2032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5767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19340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8236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5336138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05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82312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8640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45034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DBCB-18CC-4768-BEF6-A98625CA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2692</Words>
  <Characters>18323</Characters>
  <Application>Microsoft Office Word</Application>
  <DocSecurity>4</DocSecurity>
  <Lines>152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20974</CharactersWithSpaces>
  <SharedDoc>false</SharedDoc>
  <HLinks>
    <vt:vector size="12" baseType="variant">
      <vt:variant>
        <vt:i4>5570612</vt:i4>
      </vt:variant>
      <vt:variant>
        <vt:i4>3</vt:i4>
      </vt:variant>
      <vt:variant>
        <vt:i4>0</vt:i4>
      </vt:variant>
      <vt:variant>
        <vt:i4>5</vt:i4>
      </vt:variant>
      <vt:variant>
        <vt:lpwstr>mailto:sekretariat@drmg.gdansk.pl</vt:lpwstr>
      </vt:variant>
      <vt:variant>
        <vt:lpwstr/>
      </vt:variant>
      <vt:variant>
        <vt:i4>7209084</vt:i4>
      </vt:variant>
      <vt:variant>
        <vt:i4>0</vt:i4>
      </vt:variant>
      <vt:variant>
        <vt:i4>0</vt:i4>
      </vt:variant>
      <vt:variant>
        <vt:i4>5</vt:i4>
      </vt:variant>
      <vt:variant>
        <vt:lpwstr>mailto:.drmg.gdansk.pl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Pirsztel</dc:creator>
  <cp:lastModifiedBy>Falk Aleksandra</cp:lastModifiedBy>
  <cp:revision>2</cp:revision>
  <cp:lastPrinted>2017-11-29T09:12:00Z</cp:lastPrinted>
  <dcterms:created xsi:type="dcterms:W3CDTF">2021-12-02T06:39:00Z</dcterms:created>
  <dcterms:modified xsi:type="dcterms:W3CDTF">2021-12-02T06:39:00Z</dcterms:modified>
</cp:coreProperties>
</file>