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4C73" w:rsidRPr="0024272A" w:rsidRDefault="00D14C73" w:rsidP="00D14C73">
      <w:pPr>
        <w:pStyle w:val="Nagwek1"/>
        <w:ind w:left="360"/>
        <w:jc w:val="center"/>
        <w:rPr>
          <w:rFonts w:ascii="Open Sans" w:hAnsi="Open Sans" w:cs="Open Sans"/>
          <w:sz w:val="22"/>
          <w:szCs w:val="22"/>
        </w:rPr>
      </w:pPr>
      <w:bookmarkStart w:id="0" w:name="_GoBack"/>
      <w:bookmarkEnd w:id="0"/>
      <w:r w:rsidRPr="0024272A">
        <w:rPr>
          <w:rFonts w:ascii="Open Sans" w:hAnsi="Open Sans" w:cs="Open Sans"/>
          <w:sz w:val="22"/>
          <w:szCs w:val="22"/>
        </w:rPr>
        <w:t>Protokół z uzgodnień</w:t>
      </w:r>
    </w:p>
    <w:p w:rsidR="00D14C73" w:rsidRPr="0024272A" w:rsidRDefault="00D14C73" w:rsidP="00D14C73">
      <w:pPr>
        <w:jc w:val="center"/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>(wzór)</w:t>
      </w:r>
    </w:p>
    <w:p w:rsidR="00D14C73" w:rsidRPr="0024272A" w:rsidRDefault="00D14C73" w:rsidP="00D14C73">
      <w:pPr>
        <w:rPr>
          <w:rFonts w:ascii="Open Sans" w:hAnsi="Open Sans" w:cs="Open Sans"/>
        </w:rPr>
      </w:pPr>
      <w:r w:rsidRPr="0024272A">
        <w:rPr>
          <w:rFonts w:ascii="Open Sans" w:hAnsi="Open Sans" w:cs="Open Sans"/>
          <w:b/>
        </w:rPr>
        <w:t xml:space="preserve">Wykonawca dokumentacji projektowej-   </w:t>
      </w:r>
      <w:r w:rsidRPr="0024272A">
        <w:rPr>
          <w:rFonts w:ascii="Open Sans" w:hAnsi="Open Sans" w:cs="Open Sans"/>
        </w:rPr>
        <w:t>.............................................................................................</w:t>
      </w:r>
    </w:p>
    <w:p w:rsidR="00D14C73" w:rsidRPr="0024272A" w:rsidRDefault="00D14C73" w:rsidP="00D14C73">
      <w:pPr>
        <w:jc w:val="both"/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 xml:space="preserve">działając w ramach zawartej umowy z Dyrekcją Rozbudowy Miasta Gdańska działającą </w:t>
      </w:r>
    </w:p>
    <w:p w:rsidR="00D14C73" w:rsidRPr="0024272A" w:rsidRDefault="00D14C73" w:rsidP="00D14C73">
      <w:pPr>
        <w:jc w:val="both"/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>w imieniu Miasta Gdańska  w sprawie wykonania dokumentacji projektowej dla zadania inwestycyjnego pod nazwą:</w:t>
      </w:r>
    </w:p>
    <w:p w:rsidR="00D14C73" w:rsidRPr="0024272A" w:rsidRDefault="00D14C73" w:rsidP="00D14C73">
      <w:pPr>
        <w:rPr>
          <w:rFonts w:ascii="Open Sans" w:hAnsi="Open Sans" w:cs="Open Sans"/>
        </w:rPr>
      </w:pPr>
    </w:p>
    <w:p w:rsidR="00D14C73" w:rsidRPr="0024272A" w:rsidRDefault="00D14C73" w:rsidP="00D14C73">
      <w:pPr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>.............................................................................................</w:t>
      </w:r>
    </w:p>
    <w:p w:rsidR="00D14C73" w:rsidRPr="0024272A" w:rsidRDefault="00D14C73" w:rsidP="00D14C73">
      <w:pPr>
        <w:rPr>
          <w:rFonts w:ascii="Open Sans" w:hAnsi="Open Sans" w:cs="Open Sans"/>
        </w:rPr>
      </w:pPr>
    </w:p>
    <w:p w:rsidR="00D14C73" w:rsidRPr="0024272A" w:rsidRDefault="00D14C73" w:rsidP="00D14C73">
      <w:pPr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>dokonała uzgodnień projektowanego  uzbrojenia i urządzenia terenu</w:t>
      </w:r>
    </w:p>
    <w:p w:rsidR="00D14C73" w:rsidRPr="0024272A" w:rsidRDefault="00D14C73" w:rsidP="00D14C73">
      <w:pPr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 xml:space="preserve"> z prawnym właścicielem terenu.</w:t>
      </w:r>
    </w:p>
    <w:p w:rsidR="00D14C73" w:rsidRPr="0024272A" w:rsidRDefault="00D14C73" w:rsidP="00D14C73">
      <w:pPr>
        <w:rPr>
          <w:rFonts w:ascii="Open Sans" w:hAnsi="Open Sans" w:cs="Open Sans"/>
        </w:rPr>
      </w:pPr>
      <w:r w:rsidRPr="0024272A">
        <w:rPr>
          <w:rFonts w:ascii="Open Sans" w:hAnsi="Open Sans" w:cs="Open Sans"/>
          <w:b/>
        </w:rPr>
        <w:t xml:space="preserve">Prawny właściciel  działki nr </w:t>
      </w:r>
      <w:r w:rsidRPr="0024272A">
        <w:rPr>
          <w:rFonts w:ascii="Open Sans" w:hAnsi="Open Sans" w:cs="Open Sans"/>
        </w:rPr>
        <w:t>................- ........................................................................</w:t>
      </w:r>
    </w:p>
    <w:p w:rsidR="00D14C73" w:rsidRPr="0024272A" w:rsidRDefault="00D14C73" w:rsidP="00D14C73">
      <w:pPr>
        <w:ind w:left="4248" w:firstLine="708"/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 xml:space="preserve"> ( imię i nazwisko/ nazwa instytucji)</w:t>
      </w:r>
    </w:p>
    <w:p w:rsidR="00D14C73" w:rsidRPr="0024272A" w:rsidRDefault="00D14C73" w:rsidP="00D14C73">
      <w:pPr>
        <w:rPr>
          <w:rFonts w:ascii="Open Sans" w:hAnsi="Open Sans" w:cs="Open Sans"/>
        </w:rPr>
      </w:pPr>
    </w:p>
    <w:p w:rsidR="00D14C73" w:rsidRPr="0024272A" w:rsidRDefault="00D14C73" w:rsidP="00D14C73">
      <w:pPr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>adres : ..............................................................................................................................</w:t>
      </w:r>
    </w:p>
    <w:p w:rsidR="00D14C73" w:rsidRPr="0024272A" w:rsidRDefault="00D14C73" w:rsidP="00D14C73">
      <w:pPr>
        <w:rPr>
          <w:rFonts w:ascii="Open Sans" w:hAnsi="Open Sans" w:cs="Open Sans"/>
        </w:rPr>
      </w:pPr>
    </w:p>
    <w:p w:rsidR="00D14C73" w:rsidRPr="0024272A" w:rsidRDefault="00D14C73" w:rsidP="00D14C73">
      <w:pPr>
        <w:pStyle w:val="Nagwek2"/>
        <w:rPr>
          <w:rFonts w:ascii="Open Sans" w:hAnsi="Open Sans" w:cs="Open Sans"/>
          <w:sz w:val="22"/>
          <w:szCs w:val="22"/>
        </w:rPr>
      </w:pPr>
      <w:r w:rsidRPr="0024272A">
        <w:rPr>
          <w:rFonts w:ascii="Open Sans" w:hAnsi="Open Sans" w:cs="Open Sans"/>
          <w:sz w:val="22"/>
          <w:szCs w:val="22"/>
        </w:rPr>
        <w:t>U Z G O D N I E N I E</w:t>
      </w:r>
    </w:p>
    <w:p w:rsidR="00D14C73" w:rsidRPr="0024272A" w:rsidRDefault="00D14C73" w:rsidP="00D14C73">
      <w:pPr>
        <w:rPr>
          <w:rFonts w:ascii="Open Sans" w:hAnsi="Open Sans" w:cs="Open Sans"/>
        </w:rPr>
      </w:pPr>
    </w:p>
    <w:p w:rsidR="00D14C73" w:rsidRPr="0024272A" w:rsidRDefault="00D14C73" w:rsidP="00D14C73">
      <w:pPr>
        <w:jc w:val="both"/>
        <w:rPr>
          <w:rFonts w:ascii="Open Sans" w:hAnsi="Open Sans" w:cs="Open Sans"/>
        </w:rPr>
      </w:pPr>
      <w:r w:rsidRPr="0024272A">
        <w:rPr>
          <w:rFonts w:ascii="Open Sans" w:hAnsi="Open Sans" w:cs="Open Sans"/>
          <w:b/>
        </w:rPr>
        <w:t>1</w:t>
      </w:r>
      <w:r w:rsidRPr="0024272A">
        <w:rPr>
          <w:rFonts w:ascii="Open Sans" w:hAnsi="Open Sans" w:cs="Open Sans"/>
        </w:rPr>
        <w:t>. Po wspólnej wizji lokalnej terenu i omówieniu przez Projektanta rozwiązań projektowych dokonano uzgodnień  w następującym zakresie dla  w/w działki tj.:</w:t>
      </w:r>
    </w:p>
    <w:p w:rsidR="00D14C73" w:rsidRPr="0024272A" w:rsidRDefault="00D14C73" w:rsidP="00BB18EB">
      <w:pPr>
        <w:numPr>
          <w:ilvl w:val="0"/>
          <w:numId w:val="4"/>
        </w:numPr>
        <w:autoSpaceDN/>
        <w:adjustRightInd/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>................................................................................................................</w:t>
      </w:r>
    </w:p>
    <w:p w:rsidR="00D14C73" w:rsidRPr="0024272A" w:rsidRDefault="00D14C73" w:rsidP="00BB18EB">
      <w:pPr>
        <w:numPr>
          <w:ilvl w:val="0"/>
          <w:numId w:val="4"/>
        </w:numPr>
        <w:autoSpaceDN/>
        <w:adjustRightInd/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>................................................................................................................</w:t>
      </w:r>
    </w:p>
    <w:p w:rsidR="00D14C73" w:rsidRPr="0024272A" w:rsidRDefault="00D14C73" w:rsidP="00BB18EB">
      <w:pPr>
        <w:numPr>
          <w:ilvl w:val="0"/>
          <w:numId w:val="4"/>
        </w:numPr>
        <w:autoSpaceDN/>
        <w:adjustRightInd/>
        <w:rPr>
          <w:rFonts w:ascii="Open Sans" w:hAnsi="Open Sans" w:cs="Open Sans"/>
          <w:b/>
        </w:rPr>
      </w:pPr>
      <w:r w:rsidRPr="0024272A">
        <w:rPr>
          <w:rFonts w:ascii="Open Sans" w:hAnsi="Open Sans" w:cs="Open Sans"/>
        </w:rPr>
        <w:t>.....................................................................................</w:t>
      </w:r>
      <w:r w:rsidRPr="0024272A">
        <w:rPr>
          <w:rFonts w:ascii="Open Sans" w:hAnsi="Open Sans" w:cs="Open Sans"/>
          <w:bCs/>
        </w:rPr>
        <w:t>...........................</w:t>
      </w:r>
    </w:p>
    <w:p w:rsidR="00D14C73" w:rsidRPr="0024272A" w:rsidRDefault="00D14C73" w:rsidP="00D14C73">
      <w:pPr>
        <w:ind w:left="360"/>
        <w:rPr>
          <w:rFonts w:ascii="Open Sans" w:hAnsi="Open Sans" w:cs="Open Sans"/>
          <w:bCs/>
        </w:rPr>
      </w:pPr>
      <w:r w:rsidRPr="0024272A">
        <w:rPr>
          <w:rFonts w:ascii="Open Sans" w:hAnsi="Open Sans" w:cs="Open Sans"/>
          <w:bCs/>
        </w:rPr>
        <w:t>bez uwag / z następującymi uwagami:   .................................................................................................................................................</w:t>
      </w:r>
    </w:p>
    <w:p w:rsidR="00D14C73" w:rsidRPr="0024272A" w:rsidRDefault="00D14C73" w:rsidP="00D14C73">
      <w:pPr>
        <w:ind w:left="360"/>
        <w:rPr>
          <w:rFonts w:ascii="Open Sans" w:hAnsi="Open Sans" w:cs="Open Sans"/>
          <w:bCs/>
        </w:rPr>
      </w:pPr>
    </w:p>
    <w:p w:rsidR="00D14C73" w:rsidRPr="0024272A" w:rsidRDefault="00D14C73" w:rsidP="00D14C73">
      <w:pPr>
        <w:ind w:left="360"/>
        <w:rPr>
          <w:rFonts w:ascii="Open Sans" w:hAnsi="Open Sans" w:cs="Open Sans"/>
          <w:bCs/>
        </w:rPr>
      </w:pPr>
      <w:r w:rsidRPr="0024272A">
        <w:rPr>
          <w:rFonts w:ascii="Open Sans" w:hAnsi="Open Sans" w:cs="Open Sans"/>
          <w:bCs/>
        </w:rPr>
        <w:t>.................................................................................................................................................</w:t>
      </w:r>
    </w:p>
    <w:p w:rsidR="00D14C73" w:rsidRPr="0024272A" w:rsidRDefault="00D14C73" w:rsidP="00D14C73">
      <w:pPr>
        <w:rPr>
          <w:rFonts w:ascii="Open Sans" w:hAnsi="Open Sans" w:cs="Open Sans"/>
          <w:b/>
          <w:bCs/>
        </w:rPr>
      </w:pPr>
      <w:r w:rsidRPr="0024272A">
        <w:rPr>
          <w:rFonts w:ascii="Open Sans" w:hAnsi="Open Sans" w:cs="Open Sans"/>
          <w:b/>
          <w:bCs/>
        </w:rPr>
        <w:t>2. Właściciel działki wyraża zgodę na:</w:t>
      </w:r>
    </w:p>
    <w:p w:rsidR="00D14C73" w:rsidRPr="0024272A" w:rsidRDefault="00D14C73" w:rsidP="00D14C73">
      <w:pPr>
        <w:jc w:val="both"/>
        <w:rPr>
          <w:rFonts w:ascii="Open Sans" w:hAnsi="Open Sans" w:cs="Open Sans"/>
        </w:rPr>
      </w:pPr>
      <w:r w:rsidRPr="0024272A">
        <w:rPr>
          <w:rFonts w:ascii="Open Sans" w:hAnsi="Open Sans" w:cs="Open Sans"/>
          <w:b/>
          <w:bCs/>
        </w:rPr>
        <w:t xml:space="preserve"> </w:t>
      </w:r>
      <w:r w:rsidRPr="0024272A">
        <w:rPr>
          <w:rFonts w:ascii="Open Sans" w:hAnsi="Open Sans" w:cs="Open Sans"/>
        </w:rPr>
        <w:t>- dysponowanie przez Inwestora terenem na cele budowlane zgodnie z powyższym zakresem</w:t>
      </w:r>
    </w:p>
    <w:p w:rsidR="00D14C73" w:rsidRPr="0024272A" w:rsidRDefault="00D14C73" w:rsidP="00D14C73">
      <w:pPr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 xml:space="preserve"> - realizację robót wg przedstawionego projektu </w:t>
      </w:r>
    </w:p>
    <w:p w:rsidR="00D14C73" w:rsidRPr="0024272A" w:rsidRDefault="00D14C73" w:rsidP="00D14C73">
      <w:pPr>
        <w:rPr>
          <w:rFonts w:ascii="Open Sans" w:hAnsi="Open Sans" w:cs="Open Sans"/>
          <w:b/>
          <w:bCs/>
        </w:rPr>
      </w:pPr>
    </w:p>
    <w:p w:rsidR="00D14C73" w:rsidRPr="0024272A" w:rsidRDefault="00D14C73" w:rsidP="00D14C73">
      <w:pPr>
        <w:jc w:val="both"/>
        <w:rPr>
          <w:rFonts w:ascii="Open Sans" w:hAnsi="Open Sans" w:cs="Open Sans"/>
        </w:rPr>
      </w:pPr>
      <w:r w:rsidRPr="0024272A">
        <w:rPr>
          <w:rFonts w:ascii="Open Sans" w:hAnsi="Open Sans" w:cs="Open Sans"/>
          <w:b/>
          <w:bCs/>
        </w:rPr>
        <w:t>3. Uzgodnienie jest ważne także w przypadku zmiany Inwestora przedmiotowej inwestycji.</w:t>
      </w:r>
    </w:p>
    <w:p w:rsidR="00D14C73" w:rsidRPr="0024272A" w:rsidRDefault="00D14C73" w:rsidP="00D14C73">
      <w:pPr>
        <w:jc w:val="both"/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 xml:space="preserve">Niniejsze uzgodnienie spisano w dwóch jednobrzmiących egzemplarzach z przeznaczeniem: </w:t>
      </w:r>
    </w:p>
    <w:p w:rsidR="00D14C73" w:rsidRPr="0024272A" w:rsidRDefault="00D14C73" w:rsidP="00D14C73">
      <w:pPr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>1 egz. dla Właściciela działki i 1 egz. dla Wykonawcy.</w:t>
      </w:r>
    </w:p>
    <w:p w:rsidR="00D14C73" w:rsidRPr="0024272A" w:rsidRDefault="00D14C73" w:rsidP="00D14C73">
      <w:pPr>
        <w:rPr>
          <w:rFonts w:ascii="Open Sans" w:hAnsi="Open Sans" w:cs="Open Sans"/>
        </w:rPr>
      </w:pPr>
    </w:p>
    <w:p w:rsidR="00D14C73" w:rsidRPr="0024272A" w:rsidRDefault="00D14C73" w:rsidP="00D14C73">
      <w:pPr>
        <w:pStyle w:val="Tekstpodstawowy2"/>
        <w:rPr>
          <w:rFonts w:ascii="Open Sans" w:hAnsi="Open Sans" w:cs="Open Sans"/>
          <w:sz w:val="22"/>
          <w:szCs w:val="22"/>
        </w:rPr>
      </w:pPr>
      <w:r w:rsidRPr="0024272A">
        <w:rPr>
          <w:rFonts w:ascii="Open Sans" w:hAnsi="Open Sans" w:cs="Open Sans"/>
          <w:sz w:val="22"/>
          <w:szCs w:val="22"/>
        </w:rPr>
        <w:t>Załączniki stanowiące integralną część uzgodnienia:</w:t>
      </w:r>
    </w:p>
    <w:p w:rsidR="00D14C73" w:rsidRPr="0024272A" w:rsidRDefault="00D14C73" w:rsidP="00BB18EB">
      <w:pPr>
        <w:numPr>
          <w:ilvl w:val="0"/>
          <w:numId w:val="4"/>
        </w:numPr>
        <w:autoSpaceDN/>
        <w:adjustRightInd/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>odbitka z projektu z rozwiązaniami projektowymi obejmującymi ww. działkę</w:t>
      </w:r>
    </w:p>
    <w:p w:rsidR="00D14C73" w:rsidRPr="0024272A" w:rsidRDefault="00D14C73" w:rsidP="00BB18EB">
      <w:pPr>
        <w:numPr>
          <w:ilvl w:val="0"/>
          <w:numId w:val="4"/>
        </w:numPr>
        <w:autoSpaceDN/>
        <w:adjustRightInd/>
        <w:rPr>
          <w:rFonts w:ascii="Open Sans" w:hAnsi="Open Sans" w:cs="Open Sans"/>
        </w:rPr>
      </w:pPr>
      <w:r w:rsidRPr="0024272A">
        <w:rPr>
          <w:rFonts w:ascii="Open Sans" w:hAnsi="Open Sans" w:cs="Open Sans"/>
        </w:rPr>
        <w:t xml:space="preserve">wypis i </w:t>
      </w:r>
      <w:proofErr w:type="spellStart"/>
      <w:r w:rsidRPr="0024272A">
        <w:rPr>
          <w:rFonts w:ascii="Open Sans" w:hAnsi="Open Sans" w:cs="Open Sans"/>
        </w:rPr>
        <w:t>wyrys</w:t>
      </w:r>
      <w:proofErr w:type="spellEnd"/>
      <w:r w:rsidRPr="0024272A">
        <w:rPr>
          <w:rFonts w:ascii="Open Sans" w:hAnsi="Open Sans" w:cs="Open Sans"/>
        </w:rPr>
        <w:t xml:space="preserve"> z ewidencji gruntu ww. działki </w:t>
      </w:r>
    </w:p>
    <w:p w:rsidR="00D14C73" w:rsidRDefault="00D14C73" w:rsidP="00D14C73">
      <w:pPr>
        <w:rPr>
          <w:rFonts w:ascii="Open Sans" w:hAnsi="Open Sans" w:cs="Open Sans"/>
        </w:rPr>
      </w:pPr>
    </w:p>
    <w:p w:rsidR="00D14C73" w:rsidRDefault="00D14C73" w:rsidP="00D14C73">
      <w:pPr>
        <w:rPr>
          <w:rFonts w:ascii="Open Sans" w:hAnsi="Open Sans" w:cs="Open Sans"/>
        </w:rPr>
      </w:pPr>
    </w:p>
    <w:p w:rsidR="00D14C73" w:rsidRPr="0024272A" w:rsidRDefault="00D14C73" w:rsidP="00D14C73">
      <w:pPr>
        <w:rPr>
          <w:rFonts w:ascii="Open Sans" w:hAnsi="Open Sans" w:cs="Open Sans"/>
        </w:rPr>
      </w:pPr>
    </w:p>
    <w:p w:rsidR="00D14C73" w:rsidRPr="0024272A" w:rsidRDefault="00D14C73" w:rsidP="00D14C73">
      <w:pPr>
        <w:rPr>
          <w:rFonts w:ascii="Open Sans" w:hAnsi="Open Sans" w:cs="Open Sans"/>
        </w:rPr>
      </w:pPr>
    </w:p>
    <w:tbl>
      <w:tblPr>
        <w:tblW w:w="0" w:type="auto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9"/>
        <w:gridCol w:w="3950"/>
        <w:gridCol w:w="2949"/>
      </w:tblGrid>
      <w:tr w:rsidR="00D14C73" w:rsidTr="00EE571B">
        <w:trPr>
          <w:trHeight w:val="1190"/>
        </w:trPr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</w:tcPr>
          <w:p w:rsidR="00D14C73" w:rsidRDefault="00D14C73" w:rsidP="00EE571B">
            <w:pPr>
              <w:ind w:left="152"/>
              <w:jc w:val="center"/>
              <w:rPr>
                <w:rFonts w:ascii="Open Sans" w:hAnsi="Open Sans" w:cs="Open Sans"/>
              </w:rPr>
            </w:pPr>
            <w:r w:rsidRPr="0024272A">
              <w:rPr>
                <w:rFonts w:ascii="Open Sans" w:hAnsi="Open Sans" w:cs="Open Sans"/>
              </w:rPr>
              <w:t>PROJEKTANT</w:t>
            </w:r>
          </w:p>
        </w:tc>
        <w:tc>
          <w:tcPr>
            <w:tcW w:w="3950" w:type="dxa"/>
            <w:tcBorders>
              <w:top w:val="nil"/>
              <w:left w:val="nil"/>
              <w:bottom w:val="nil"/>
              <w:right w:val="nil"/>
            </w:tcBorders>
          </w:tcPr>
          <w:p w:rsidR="00D14C73" w:rsidRDefault="00D14C73" w:rsidP="00EE571B">
            <w:pPr>
              <w:ind w:left="152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</w:tcPr>
          <w:p w:rsidR="00D14C73" w:rsidRDefault="00D14C73" w:rsidP="00EE571B">
            <w:pPr>
              <w:jc w:val="center"/>
              <w:rPr>
                <w:rFonts w:ascii="Open Sans" w:hAnsi="Open Sans" w:cs="Open Sans"/>
              </w:rPr>
            </w:pPr>
            <w:r w:rsidRPr="0024272A">
              <w:rPr>
                <w:rFonts w:ascii="Open Sans" w:hAnsi="Open Sans" w:cs="Open Sans"/>
              </w:rPr>
              <w:t>WŁAŚCICIEL DZIAŁK</w:t>
            </w:r>
          </w:p>
        </w:tc>
      </w:tr>
      <w:tr w:rsidR="00D14C73" w:rsidTr="00EE571B">
        <w:trPr>
          <w:trHeight w:val="290"/>
        </w:trPr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</w:tcPr>
          <w:p w:rsidR="00D14C73" w:rsidRPr="0024272A" w:rsidRDefault="00D14C73" w:rsidP="00EE571B">
            <w:pPr>
              <w:tabs>
                <w:tab w:val="left" w:pos="7890"/>
              </w:tabs>
              <w:ind w:left="152"/>
              <w:jc w:val="center"/>
              <w:rPr>
                <w:rFonts w:ascii="Open Sans" w:hAnsi="Open Sans" w:cs="Open Sans"/>
              </w:rPr>
            </w:pPr>
            <w:r w:rsidRPr="0024272A">
              <w:rPr>
                <w:rFonts w:ascii="Open Sans" w:hAnsi="Open Sans" w:cs="Open Sans"/>
              </w:rPr>
              <w:t>czytelny podpis</w:t>
            </w:r>
          </w:p>
        </w:tc>
        <w:tc>
          <w:tcPr>
            <w:tcW w:w="3950" w:type="dxa"/>
            <w:tcBorders>
              <w:top w:val="nil"/>
              <w:left w:val="nil"/>
              <w:bottom w:val="nil"/>
              <w:right w:val="nil"/>
            </w:tcBorders>
          </w:tcPr>
          <w:p w:rsidR="00D14C73" w:rsidRPr="0024272A" w:rsidRDefault="00D14C73" w:rsidP="00EE571B">
            <w:pPr>
              <w:tabs>
                <w:tab w:val="left" w:pos="7890"/>
              </w:tabs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</w:tcPr>
          <w:p w:rsidR="00D14C73" w:rsidRPr="0024272A" w:rsidRDefault="00D14C73" w:rsidP="00EE571B">
            <w:pPr>
              <w:tabs>
                <w:tab w:val="left" w:pos="7890"/>
              </w:tabs>
              <w:jc w:val="center"/>
              <w:rPr>
                <w:rFonts w:ascii="Open Sans" w:hAnsi="Open Sans" w:cs="Open Sans"/>
              </w:rPr>
            </w:pPr>
            <w:r w:rsidRPr="0024272A">
              <w:rPr>
                <w:rFonts w:ascii="Open Sans" w:hAnsi="Open Sans" w:cs="Open Sans"/>
              </w:rPr>
              <w:t>czytelny podpis</w:t>
            </w:r>
          </w:p>
        </w:tc>
      </w:tr>
    </w:tbl>
    <w:p w:rsidR="00D14C73" w:rsidRPr="0024272A" w:rsidRDefault="00D14C73" w:rsidP="00D14C73">
      <w:pPr>
        <w:tabs>
          <w:tab w:val="left" w:pos="7890"/>
        </w:tabs>
        <w:rPr>
          <w:rFonts w:ascii="Open Sans" w:hAnsi="Open Sans" w:cs="Open Sans"/>
        </w:rPr>
      </w:pPr>
    </w:p>
    <w:p w:rsidR="00CA48E9" w:rsidRPr="00D22CD0" w:rsidRDefault="00CA48E9" w:rsidP="00D14C73">
      <w:pPr>
        <w:pStyle w:val="HTML-wstpniesformatowany"/>
        <w:jc w:val="center"/>
        <w:rPr>
          <w:rFonts w:ascii="Open Sans" w:hAnsi="Open Sans" w:cs="Open Sans"/>
          <w:bCs/>
          <w:sz w:val="16"/>
          <w:szCs w:val="16"/>
          <w:vertAlign w:val="superscript"/>
          <w:lang w:eastAsia="en-US"/>
        </w:rPr>
      </w:pPr>
    </w:p>
    <w:sectPr w:rsidR="00CA48E9" w:rsidRPr="00D22CD0" w:rsidSect="00882636">
      <w:headerReference w:type="even" r:id="rId8"/>
      <w:footerReference w:type="even" r:id="rId9"/>
      <w:footerReference w:type="default" r:id="rId10"/>
      <w:headerReference w:type="first" r:id="rId11"/>
      <w:pgSz w:w="11907" w:h="16840"/>
      <w:pgMar w:top="1244" w:right="1077" w:bottom="1077" w:left="1701" w:header="851" w:footer="851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9F9" w:rsidRDefault="009309F9">
      <w:r>
        <w:separator/>
      </w:r>
    </w:p>
  </w:endnote>
  <w:endnote w:type="continuationSeparator" w:id="0">
    <w:p w:rsidR="009309F9" w:rsidRDefault="0093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BoldPL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Arial"/>
    <w:charset w:val="EE"/>
    <w:family w:val="swiss"/>
    <w:pitch w:val="variable"/>
  </w:font>
  <w:font w:name="Arial Narrow"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874" w:rsidRDefault="004040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C287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287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C2874" w:rsidRDefault="003C287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874" w:rsidRDefault="004040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C287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2874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3C2874" w:rsidRDefault="003C2874">
    <w:pPr>
      <w:pStyle w:val="Stopka"/>
      <w:framePr w:wrap="around" w:vAnchor="text" w:hAnchor="margin" w:xAlign="right" w:y="1"/>
      <w:rPr>
        <w:rStyle w:val="Numerstrony"/>
      </w:rPr>
    </w:pPr>
  </w:p>
  <w:p w:rsidR="003C2874" w:rsidRDefault="003C2874">
    <w:pPr>
      <w:pStyle w:val="Stopka"/>
      <w:framePr w:wrap="around" w:vAnchor="text" w:hAnchor="margin" w:xAlign="right" w:y="1"/>
      <w:ind w:right="360"/>
      <w:rPr>
        <w:rStyle w:val="Numerstrony"/>
      </w:rPr>
    </w:pPr>
  </w:p>
  <w:p w:rsidR="003C2874" w:rsidRDefault="003C2874">
    <w:pPr>
      <w:pStyle w:val="Tekstprzypisudolnego"/>
      <w:tabs>
        <w:tab w:val="center" w:pos="4513"/>
        <w:tab w:val="right" w:pos="9026"/>
      </w:tabs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9F9" w:rsidRDefault="009309F9">
      <w:r>
        <w:separator/>
      </w:r>
    </w:p>
  </w:footnote>
  <w:footnote w:type="continuationSeparator" w:id="0">
    <w:p w:rsidR="009309F9" w:rsidRDefault="0093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874" w:rsidRDefault="0040407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C287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287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C2874" w:rsidRDefault="003C2874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874" w:rsidRPr="005673C1" w:rsidRDefault="003C2874" w:rsidP="005673C1">
    <w:pPr>
      <w:pStyle w:val="Nagwek"/>
      <w:jc w:val="right"/>
      <w:rPr>
        <w:rFonts w:ascii="Open Sans" w:hAnsi="Open Sans" w:cs="Open Sans"/>
      </w:rPr>
    </w:pPr>
    <w:r w:rsidRPr="005673C1">
      <w:rPr>
        <w:rFonts w:ascii="Open Sans" w:hAnsi="Open Sans" w:cs="Open Sans"/>
      </w:rPr>
      <w:t xml:space="preserve">Załącznik nr </w:t>
    </w:r>
    <w:r w:rsidR="00A147F8">
      <w:rPr>
        <w:rFonts w:ascii="Open Sans" w:hAnsi="Open Sans" w:cs="Open Sans"/>
      </w:rPr>
      <w:t>4</w:t>
    </w:r>
    <w:r w:rsidRPr="005673C1">
      <w:rPr>
        <w:rFonts w:ascii="Open Sans" w:hAnsi="Open Sans" w:cs="Open San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3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6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7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1C"/>
    <w:multiLevelType w:val="singleLevel"/>
    <w:tmpl w:val="AD4A77D4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9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283"/>
        </w:tabs>
        <w:ind w:left="1145" w:hanging="720"/>
      </w:pPr>
      <w:rPr>
        <w:rFonts w:cs="Times New Roman" w:hint="default"/>
      </w:rPr>
    </w:lvl>
  </w:abstractNum>
  <w:abstractNum w:abstractNumId="11" w15:restartNumberingAfterBreak="0">
    <w:nsid w:val="006427AB"/>
    <w:multiLevelType w:val="multilevel"/>
    <w:tmpl w:val="437AF9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ordinal"/>
      <w:lvlText w:val="2.%2"/>
      <w:lvlJc w:val="left"/>
      <w:pPr>
        <w:ind w:left="1567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AF57937"/>
    <w:multiLevelType w:val="hybridMultilevel"/>
    <w:tmpl w:val="E8C2E4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B5736D5"/>
    <w:multiLevelType w:val="hybridMultilevel"/>
    <w:tmpl w:val="217CFD18"/>
    <w:lvl w:ilvl="0" w:tplc="1FEE462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3E2BC0"/>
    <w:multiLevelType w:val="multilevel"/>
    <w:tmpl w:val="3DB4A0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0E8D5CBD"/>
    <w:multiLevelType w:val="hybridMultilevel"/>
    <w:tmpl w:val="F5880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84010">
      <w:start w:val="4"/>
      <w:numFmt w:val="bullet"/>
      <w:lvlText w:val="•"/>
      <w:lvlJc w:val="left"/>
      <w:pPr>
        <w:ind w:left="1800" w:hanging="720"/>
      </w:pPr>
      <w:rPr>
        <w:rFonts w:ascii="Trebuchet MS" w:eastAsia="Times New Roman" w:hAnsi="Trebuchet MS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CD1188"/>
    <w:multiLevelType w:val="hybridMultilevel"/>
    <w:tmpl w:val="D0D4CAC4"/>
    <w:lvl w:ilvl="0" w:tplc="5C6AC0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5FD478B"/>
    <w:multiLevelType w:val="hybridMultilevel"/>
    <w:tmpl w:val="FB6E6AB6"/>
    <w:lvl w:ilvl="0" w:tplc="16CCF17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1DB56323"/>
    <w:multiLevelType w:val="multilevel"/>
    <w:tmpl w:val="0860B942"/>
    <w:lvl w:ilvl="0">
      <w:start w:val="1"/>
      <w:numFmt w:val="decimal"/>
      <w:pStyle w:val="Wypunktowani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27C90960"/>
    <w:multiLevelType w:val="hybridMultilevel"/>
    <w:tmpl w:val="3BE4E54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0" w15:restartNumberingAfterBreak="0">
    <w:nsid w:val="2A9852D6"/>
    <w:multiLevelType w:val="hybridMultilevel"/>
    <w:tmpl w:val="29E6C5B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E7C0FF4"/>
    <w:multiLevelType w:val="hybridMultilevel"/>
    <w:tmpl w:val="6370498E"/>
    <w:lvl w:ilvl="0" w:tplc="04150001">
      <w:start w:val="1"/>
      <w:numFmt w:val="bullet"/>
      <w:lvlText w:val=""/>
      <w:lvlJc w:val="left"/>
      <w:pPr>
        <w:ind w:left="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4" w:hanging="360"/>
      </w:pPr>
      <w:rPr>
        <w:rFonts w:ascii="Wingdings" w:hAnsi="Wingdings" w:hint="default"/>
      </w:rPr>
    </w:lvl>
  </w:abstractNum>
  <w:abstractNum w:abstractNumId="22" w15:restartNumberingAfterBreak="0">
    <w:nsid w:val="36EB1209"/>
    <w:multiLevelType w:val="hybridMultilevel"/>
    <w:tmpl w:val="F9305498"/>
    <w:lvl w:ilvl="0" w:tplc="D8EEA17E">
      <w:start w:val="1"/>
      <w:numFmt w:val="decimal"/>
      <w:lvlText w:val="%1."/>
      <w:lvlJc w:val="left"/>
      <w:pPr>
        <w:ind w:left="106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3" w15:restartNumberingAfterBreak="0">
    <w:nsid w:val="3BA73B4C"/>
    <w:multiLevelType w:val="hybridMultilevel"/>
    <w:tmpl w:val="6CEAD262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44DF5D30"/>
    <w:multiLevelType w:val="hybridMultilevel"/>
    <w:tmpl w:val="AE20856A"/>
    <w:lvl w:ilvl="0" w:tplc="85B86B0A">
      <w:start w:val="1"/>
      <w:numFmt w:val="bullet"/>
      <w:lvlText w:val="-"/>
      <w:lvlJc w:val="left"/>
      <w:pPr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5" w15:restartNumberingAfterBreak="0">
    <w:nsid w:val="45C256DA"/>
    <w:multiLevelType w:val="hybridMultilevel"/>
    <w:tmpl w:val="535E925E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 w15:restartNumberingAfterBreak="0">
    <w:nsid w:val="48051B17"/>
    <w:multiLevelType w:val="hybridMultilevel"/>
    <w:tmpl w:val="98046186"/>
    <w:lvl w:ilvl="0" w:tplc="C388CB12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27" w15:restartNumberingAfterBreak="0">
    <w:nsid w:val="4BAD00C7"/>
    <w:multiLevelType w:val="hybridMultilevel"/>
    <w:tmpl w:val="20DE5154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 w15:restartNumberingAfterBreak="0">
    <w:nsid w:val="4C5B0D06"/>
    <w:multiLevelType w:val="multilevel"/>
    <w:tmpl w:val="AC829958"/>
    <w:lvl w:ilvl="0">
      <w:start w:val="3"/>
      <w:numFmt w:val="decimal"/>
      <w:lvlText w:val="%1.0."/>
      <w:lvlJc w:val="left"/>
      <w:pPr>
        <w:ind w:left="1428" w:hanging="720"/>
      </w:pPr>
      <w:rPr>
        <w:rFonts w:ascii="Open Sans" w:hAnsi="Open Sans" w:cs="Open Sans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29" w15:restartNumberingAfterBreak="0">
    <w:nsid w:val="4FEA12AD"/>
    <w:multiLevelType w:val="multilevel"/>
    <w:tmpl w:val="5DF28F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0F74C33"/>
    <w:multiLevelType w:val="hybridMultilevel"/>
    <w:tmpl w:val="0FD839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99B5CF5"/>
    <w:multiLevelType w:val="hybridMultilevel"/>
    <w:tmpl w:val="FA621DBA"/>
    <w:lvl w:ilvl="0" w:tplc="462EB48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CC6C45"/>
    <w:multiLevelType w:val="hybridMultilevel"/>
    <w:tmpl w:val="EFD2C96C"/>
    <w:lvl w:ilvl="0" w:tplc="D8B6450A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9239D"/>
    <w:multiLevelType w:val="hybridMultilevel"/>
    <w:tmpl w:val="8C0E8132"/>
    <w:lvl w:ilvl="0" w:tplc="D5D005FE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68403859"/>
    <w:multiLevelType w:val="hybridMultilevel"/>
    <w:tmpl w:val="EFD2C96C"/>
    <w:lvl w:ilvl="0" w:tplc="D8B6450A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F6F32EC"/>
    <w:multiLevelType w:val="hybridMultilevel"/>
    <w:tmpl w:val="A9E89B1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0762D31"/>
    <w:multiLevelType w:val="hybridMultilevel"/>
    <w:tmpl w:val="8C0E8132"/>
    <w:lvl w:ilvl="0" w:tplc="D5D005FE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76417887"/>
    <w:multiLevelType w:val="hybridMultilevel"/>
    <w:tmpl w:val="31F8877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8A47B0D"/>
    <w:multiLevelType w:val="hybridMultilevel"/>
    <w:tmpl w:val="0A2480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9614A61"/>
    <w:multiLevelType w:val="multilevel"/>
    <w:tmpl w:val="0E82D0B6"/>
    <w:lvl w:ilvl="0">
      <w:start w:val="1"/>
      <w:numFmt w:val="decimal"/>
      <w:lvlText w:val="%1."/>
      <w:lvlJc w:val="left"/>
      <w:pPr>
        <w:ind w:left="286" w:hanging="360"/>
      </w:pPr>
      <w:rPr>
        <w:rFonts w:hint="default"/>
        <w:b/>
        <w:sz w:val="24"/>
        <w:szCs w:val="24"/>
      </w:rPr>
    </w:lvl>
    <w:lvl w:ilvl="1">
      <w:start w:val="4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90" w:hanging="1800"/>
      </w:pPr>
      <w:rPr>
        <w:rFonts w:hint="default"/>
      </w:rPr>
    </w:lvl>
  </w:abstractNum>
  <w:abstractNum w:abstractNumId="41" w15:restartNumberingAfterBreak="0">
    <w:nsid w:val="7A421B25"/>
    <w:multiLevelType w:val="hybridMultilevel"/>
    <w:tmpl w:val="12B2BE08"/>
    <w:lvl w:ilvl="0" w:tplc="D7940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86D3C"/>
    <w:multiLevelType w:val="hybridMultilevel"/>
    <w:tmpl w:val="2AD0B450"/>
    <w:lvl w:ilvl="0" w:tplc="118A3C9E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19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3" w15:restartNumberingAfterBreak="0">
    <w:nsid w:val="7F292038"/>
    <w:multiLevelType w:val="hybridMultilevel"/>
    <w:tmpl w:val="7ED89A9E"/>
    <w:lvl w:ilvl="0" w:tplc="85B86B0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42"/>
  </w:num>
  <w:num w:numId="3">
    <w:abstractNumId w:val="21"/>
  </w:num>
  <w:num w:numId="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</w:num>
  <w:num w:numId="6">
    <w:abstractNumId w:val="16"/>
  </w:num>
  <w:num w:numId="7">
    <w:abstractNumId w:val="34"/>
  </w:num>
  <w:num w:numId="8">
    <w:abstractNumId w:val="36"/>
  </w:num>
  <w:num w:numId="9">
    <w:abstractNumId w:val="12"/>
  </w:num>
  <w:num w:numId="10">
    <w:abstractNumId w:val="26"/>
  </w:num>
  <w:num w:numId="11">
    <w:abstractNumId w:val="28"/>
  </w:num>
  <w:num w:numId="12">
    <w:abstractNumId w:val="20"/>
  </w:num>
  <w:num w:numId="13">
    <w:abstractNumId w:val="19"/>
  </w:num>
  <w:num w:numId="14">
    <w:abstractNumId w:val="15"/>
  </w:num>
  <w:num w:numId="15">
    <w:abstractNumId w:val="17"/>
  </w:num>
  <w:num w:numId="16">
    <w:abstractNumId w:val="13"/>
  </w:num>
  <w:num w:numId="17">
    <w:abstractNumId w:val="39"/>
  </w:num>
  <w:num w:numId="18">
    <w:abstractNumId w:val="24"/>
  </w:num>
  <w:num w:numId="19">
    <w:abstractNumId w:val="29"/>
  </w:num>
  <w:num w:numId="20">
    <w:abstractNumId w:val="14"/>
  </w:num>
  <w:num w:numId="21">
    <w:abstractNumId w:val="43"/>
  </w:num>
  <w:num w:numId="22">
    <w:abstractNumId w:val="41"/>
  </w:num>
  <w:num w:numId="23">
    <w:abstractNumId w:val="22"/>
  </w:num>
  <w:num w:numId="24">
    <w:abstractNumId w:val="11"/>
  </w:num>
  <w:num w:numId="25">
    <w:abstractNumId w:val="31"/>
  </w:num>
  <w:num w:numId="26">
    <w:abstractNumId w:val="38"/>
  </w:num>
  <w:num w:numId="27">
    <w:abstractNumId w:val="23"/>
  </w:num>
  <w:num w:numId="28">
    <w:abstractNumId w:val="35"/>
  </w:num>
  <w:num w:numId="29">
    <w:abstractNumId w:val="32"/>
  </w:num>
  <w:num w:numId="30">
    <w:abstractNumId w:val="25"/>
  </w:num>
  <w:num w:numId="31">
    <w:abstractNumId w:val="27"/>
  </w:num>
  <w:num w:numId="32">
    <w:abstractNumId w:val="37"/>
  </w:num>
  <w:num w:numId="33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103"/>
    <w:rsid w:val="0000106B"/>
    <w:rsid w:val="00001746"/>
    <w:rsid w:val="000017F9"/>
    <w:rsid w:val="00001EE6"/>
    <w:rsid w:val="000023BF"/>
    <w:rsid w:val="000025CC"/>
    <w:rsid w:val="000027C6"/>
    <w:rsid w:val="00002C7F"/>
    <w:rsid w:val="00003036"/>
    <w:rsid w:val="000030E7"/>
    <w:rsid w:val="00003D01"/>
    <w:rsid w:val="00003EBA"/>
    <w:rsid w:val="0000491A"/>
    <w:rsid w:val="000055CA"/>
    <w:rsid w:val="00005C35"/>
    <w:rsid w:val="00005D81"/>
    <w:rsid w:val="00005DD7"/>
    <w:rsid w:val="00006622"/>
    <w:rsid w:val="000066A8"/>
    <w:rsid w:val="000077F4"/>
    <w:rsid w:val="000079B0"/>
    <w:rsid w:val="000105A1"/>
    <w:rsid w:val="00011320"/>
    <w:rsid w:val="00011BBC"/>
    <w:rsid w:val="00011F2E"/>
    <w:rsid w:val="000123B4"/>
    <w:rsid w:val="00012457"/>
    <w:rsid w:val="0001312F"/>
    <w:rsid w:val="00013606"/>
    <w:rsid w:val="00013833"/>
    <w:rsid w:val="000138C9"/>
    <w:rsid w:val="00013C0F"/>
    <w:rsid w:val="00013CD7"/>
    <w:rsid w:val="00014017"/>
    <w:rsid w:val="000141A5"/>
    <w:rsid w:val="00014268"/>
    <w:rsid w:val="00014708"/>
    <w:rsid w:val="00014CE9"/>
    <w:rsid w:val="00014D64"/>
    <w:rsid w:val="00015D9D"/>
    <w:rsid w:val="00015F10"/>
    <w:rsid w:val="00015F6F"/>
    <w:rsid w:val="00016044"/>
    <w:rsid w:val="0001682A"/>
    <w:rsid w:val="00017A6E"/>
    <w:rsid w:val="00020536"/>
    <w:rsid w:val="00021854"/>
    <w:rsid w:val="000224B2"/>
    <w:rsid w:val="00023DDD"/>
    <w:rsid w:val="00024540"/>
    <w:rsid w:val="000246CC"/>
    <w:rsid w:val="00025024"/>
    <w:rsid w:val="000259FE"/>
    <w:rsid w:val="00025AF7"/>
    <w:rsid w:val="00026A64"/>
    <w:rsid w:val="000279C7"/>
    <w:rsid w:val="00027ABB"/>
    <w:rsid w:val="00031F48"/>
    <w:rsid w:val="0003463D"/>
    <w:rsid w:val="00034FF8"/>
    <w:rsid w:val="000355A6"/>
    <w:rsid w:val="000355B9"/>
    <w:rsid w:val="000402F9"/>
    <w:rsid w:val="000413A6"/>
    <w:rsid w:val="000415B2"/>
    <w:rsid w:val="00041BCF"/>
    <w:rsid w:val="0004205D"/>
    <w:rsid w:val="00042548"/>
    <w:rsid w:val="00043589"/>
    <w:rsid w:val="0004367D"/>
    <w:rsid w:val="00043A61"/>
    <w:rsid w:val="00043BC8"/>
    <w:rsid w:val="0004439F"/>
    <w:rsid w:val="00044CE3"/>
    <w:rsid w:val="00044E3E"/>
    <w:rsid w:val="000450C3"/>
    <w:rsid w:val="00045474"/>
    <w:rsid w:val="00045D23"/>
    <w:rsid w:val="00046852"/>
    <w:rsid w:val="000471DE"/>
    <w:rsid w:val="00047467"/>
    <w:rsid w:val="000502F1"/>
    <w:rsid w:val="00050B6A"/>
    <w:rsid w:val="00050E2F"/>
    <w:rsid w:val="00051672"/>
    <w:rsid w:val="00051B42"/>
    <w:rsid w:val="00051C0E"/>
    <w:rsid w:val="000521F5"/>
    <w:rsid w:val="00052538"/>
    <w:rsid w:val="000527CB"/>
    <w:rsid w:val="00054C87"/>
    <w:rsid w:val="00055802"/>
    <w:rsid w:val="00055A15"/>
    <w:rsid w:val="00056ECB"/>
    <w:rsid w:val="0005751D"/>
    <w:rsid w:val="00057B0A"/>
    <w:rsid w:val="00057B79"/>
    <w:rsid w:val="000602F1"/>
    <w:rsid w:val="00060777"/>
    <w:rsid w:val="0006085E"/>
    <w:rsid w:val="00060E57"/>
    <w:rsid w:val="000618A8"/>
    <w:rsid w:val="00061E54"/>
    <w:rsid w:val="00062903"/>
    <w:rsid w:val="00062E8F"/>
    <w:rsid w:val="00063248"/>
    <w:rsid w:val="000633EA"/>
    <w:rsid w:val="00063797"/>
    <w:rsid w:val="00063F00"/>
    <w:rsid w:val="00064143"/>
    <w:rsid w:val="00064799"/>
    <w:rsid w:val="000651A0"/>
    <w:rsid w:val="000663FB"/>
    <w:rsid w:val="0006690E"/>
    <w:rsid w:val="00066F4B"/>
    <w:rsid w:val="00066F8E"/>
    <w:rsid w:val="00067721"/>
    <w:rsid w:val="00070B6A"/>
    <w:rsid w:val="00070BEB"/>
    <w:rsid w:val="0007185B"/>
    <w:rsid w:val="00071A63"/>
    <w:rsid w:val="00071D27"/>
    <w:rsid w:val="00072558"/>
    <w:rsid w:val="00072C3E"/>
    <w:rsid w:val="000730FC"/>
    <w:rsid w:val="00073F7F"/>
    <w:rsid w:val="00074628"/>
    <w:rsid w:val="00074D7C"/>
    <w:rsid w:val="00074FB3"/>
    <w:rsid w:val="00075359"/>
    <w:rsid w:val="00076D8D"/>
    <w:rsid w:val="00077F77"/>
    <w:rsid w:val="00080213"/>
    <w:rsid w:val="000802B7"/>
    <w:rsid w:val="00081724"/>
    <w:rsid w:val="00082BD4"/>
    <w:rsid w:val="00083F92"/>
    <w:rsid w:val="000852F3"/>
    <w:rsid w:val="0008546A"/>
    <w:rsid w:val="00085BFF"/>
    <w:rsid w:val="000861CC"/>
    <w:rsid w:val="00087BAF"/>
    <w:rsid w:val="00087DAA"/>
    <w:rsid w:val="00087F2C"/>
    <w:rsid w:val="000909EA"/>
    <w:rsid w:val="0009146E"/>
    <w:rsid w:val="00091776"/>
    <w:rsid w:val="0009245C"/>
    <w:rsid w:val="00092CCA"/>
    <w:rsid w:val="00093F80"/>
    <w:rsid w:val="0009419A"/>
    <w:rsid w:val="00094867"/>
    <w:rsid w:val="0009486E"/>
    <w:rsid w:val="00094C0D"/>
    <w:rsid w:val="00095852"/>
    <w:rsid w:val="000959C8"/>
    <w:rsid w:val="000960B8"/>
    <w:rsid w:val="000961FD"/>
    <w:rsid w:val="00096520"/>
    <w:rsid w:val="00096873"/>
    <w:rsid w:val="00096A24"/>
    <w:rsid w:val="0009703A"/>
    <w:rsid w:val="0009798A"/>
    <w:rsid w:val="00097EA4"/>
    <w:rsid w:val="00097FCD"/>
    <w:rsid w:val="000A0288"/>
    <w:rsid w:val="000A061E"/>
    <w:rsid w:val="000A074D"/>
    <w:rsid w:val="000A0AF7"/>
    <w:rsid w:val="000A0AFE"/>
    <w:rsid w:val="000A0D53"/>
    <w:rsid w:val="000A109F"/>
    <w:rsid w:val="000A17EB"/>
    <w:rsid w:val="000A18CC"/>
    <w:rsid w:val="000A1C08"/>
    <w:rsid w:val="000A1DA5"/>
    <w:rsid w:val="000A21DF"/>
    <w:rsid w:val="000A2209"/>
    <w:rsid w:val="000A2572"/>
    <w:rsid w:val="000A2755"/>
    <w:rsid w:val="000A3677"/>
    <w:rsid w:val="000A37F3"/>
    <w:rsid w:val="000A3CCD"/>
    <w:rsid w:val="000A3E5E"/>
    <w:rsid w:val="000A4320"/>
    <w:rsid w:val="000A434B"/>
    <w:rsid w:val="000A46F6"/>
    <w:rsid w:val="000A4B33"/>
    <w:rsid w:val="000A4BE5"/>
    <w:rsid w:val="000A5532"/>
    <w:rsid w:val="000A6293"/>
    <w:rsid w:val="000A7DF7"/>
    <w:rsid w:val="000B0069"/>
    <w:rsid w:val="000B0265"/>
    <w:rsid w:val="000B0611"/>
    <w:rsid w:val="000B075A"/>
    <w:rsid w:val="000B079E"/>
    <w:rsid w:val="000B09DA"/>
    <w:rsid w:val="000B18E6"/>
    <w:rsid w:val="000B1973"/>
    <w:rsid w:val="000B2241"/>
    <w:rsid w:val="000B235F"/>
    <w:rsid w:val="000B3021"/>
    <w:rsid w:val="000B3225"/>
    <w:rsid w:val="000B4707"/>
    <w:rsid w:val="000B4889"/>
    <w:rsid w:val="000B4E0C"/>
    <w:rsid w:val="000B53FF"/>
    <w:rsid w:val="000B7417"/>
    <w:rsid w:val="000B75F1"/>
    <w:rsid w:val="000C1F33"/>
    <w:rsid w:val="000C255B"/>
    <w:rsid w:val="000C2C59"/>
    <w:rsid w:val="000C3501"/>
    <w:rsid w:val="000C36E1"/>
    <w:rsid w:val="000C3CA4"/>
    <w:rsid w:val="000C4080"/>
    <w:rsid w:val="000C4255"/>
    <w:rsid w:val="000C454D"/>
    <w:rsid w:val="000C4603"/>
    <w:rsid w:val="000C48C0"/>
    <w:rsid w:val="000C4E4E"/>
    <w:rsid w:val="000C5008"/>
    <w:rsid w:val="000C507D"/>
    <w:rsid w:val="000C5EFE"/>
    <w:rsid w:val="000C65CE"/>
    <w:rsid w:val="000C6C3A"/>
    <w:rsid w:val="000C70AA"/>
    <w:rsid w:val="000D14E8"/>
    <w:rsid w:val="000D216C"/>
    <w:rsid w:val="000D252E"/>
    <w:rsid w:val="000D29D5"/>
    <w:rsid w:val="000D36D7"/>
    <w:rsid w:val="000D3CA6"/>
    <w:rsid w:val="000D402E"/>
    <w:rsid w:val="000D4EF8"/>
    <w:rsid w:val="000D4F0D"/>
    <w:rsid w:val="000D4FB7"/>
    <w:rsid w:val="000D5C2B"/>
    <w:rsid w:val="000D63DB"/>
    <w:rsid w:val="000D71D1"/>
    <w:rsid w:val="000D7F5F"/>
    <w:rsid w:val="000E07E7"/>
    <w:rsid w:val="000E09CD"/>
    <w:rsid w:val="000E0E07"/>
    <w:rsid w:val="000E16EE"/>
    <w:rsid w:val="000E17AA"/>
    <w:rsid w:val="000E1906"/>
    <w:rsid w:val="000E1E29"/>
    <w:rsid w:val="000E42AA"/>
    <w:rsid w:val="000E4A6F"/>
    <w:rsid w:val="000E4E1A"/>
    <w:rsid w:val="000E5256"/>
    <w:rsid w:val="000E5C48"/>
    <w:rsid w:val="000E5D2E"/>
    <w:rsid w:val="000E64E0"/>
    <w:rsid w:val="000E6627"/>
    <w:rsid w:val="000E666C"/>
    <w:rsid w:val="000F00CD"/>
    <w:rsid w:val="000F05AD"/>
    <w:rsid w:val="000F0E32"/>
    <w:rsid w:val="000F0F23"/>
    <w:rsid w:val="000F1996"/>
    <w:rsid w:val="000F20E6"/>
    <w:rsid w:val="000F228E"/>
    <w:rsid w:val="000F2D2A"/>
    <w:rsid w:val="000F3217"/>
    <w:rsid w:val="000F38AE"/>
    <w:rsid w:val="000F42FC"/>
    <w:rsid w:val="000F5F26"/>
    <w:rsid w:val="000F6467"/>
    <w:rsid w:val="000F6987"/>
    <w:rsid w:val="000F6F7F"/>
    <w:rsid w:val="000F7301"/>
    <w:rsid w:val="000F7A70"/>
    <w:rsid w:val="000F7CD6"/>
    <w:rsid w:val="000F7E27"/>
    <w:rsid w:val="0010056E"/>
    <w:rsid w:val="00100E66"/>
    <w:rsid w:val="00102129"/>
    <w:rsid w:val="00102171"/>
    <w:rsid w:val="001027E2"/>
    <w:rsid w:val="00102FB4"/>
    <w:rsid w:val="00102FEE"/>
    <w:rsid w:val="0010333E"/>
    <w:rsid w:val="0010365C"/>
    <w:rsid w:val="0010392D"/>
    <w:rsid w:val="001046A3"/>
    <w:rsid w:val="0010520A"/>
    <w:rsid w:val="001052F6"/>
    <w:rsid w:val="001058A3"/>
    <w:rsid w:val="00105CCB"/>
    <w:rsid w:val="00106A71"/>
    <w:rsid w:val="00107009"/>
    <w:rsid w:val="00107E26"/>
    <w:rsid w:val="0011136F"/>
    <w:rsid w:val="0011264F"/>
    <w:rsid w:val="00112D53"/>
    <w:rsid w:val="00113280"/>
    <w:rsid w:val="00113ACC"/>
    <w:rsid w:val="00114911"/>
    <w:rsid w:val="00115919"/>
    <w:rsid w:val="00116129"/>
    <w:rsid w:val="00116236"/>
    <w:rsid w:val="00116852"/>
    <w:rsid w:val="0011727C"/>
    <w:rsid w:val="001176CD"/>
    <w:rsid w:val="00117B8B"/>
    <w:rsid w:val="001201F3"/>
    <w:rsid w:val="00120E6E"/>
    <w:rsid w:val="00121124"/>
    <w:rsid w:val="001215B1"/>
    <w:rsid w:val="001216CF"/>
    <w:rsid w:val="001219D9"/>
    <w:rsid w:val="00123118"/>
    <w:rsid w:val="001231B7"/>
    <w:rsid w:val="001237DB"/>
    <w:rsid w:val="001242A0"/>
    <w:rsid w:val="001242F5"/>
    <w:rsid w:val="0012461D"/>
    <w:rsid w:val="001247C5"/>
    <w:rsid w:val="00124BC7"/>
    <w:rsid w:val="00125597"/>
    <w:rsid w:val="00125C20"/>
    <w:rsid w:val="00125F2F"/>
    <w:rsid w:val="0012633B"/>
    <w:rsid w:val="001270AD"/>
    <w:rsid w:val="0013037C"/>
    <w:rsid w:val="001303B0"/>
    <w:rsid w:val="00130D84"/>
    <w:rsid w:val="00130EB1"/>
    <w:rsid w:val="0013144B"/>
    <w:rsid w:val="0013145B"/>
    <w:rsid w:val="001328B0"/>
    <w:rsid w:val="00132A83"/>
    <w:rsid w:val="00132DD0"/>
    <w:rsid w:val="00132F0B"/>
    <w:rsid w:val="001331ED"/>
    <w:rsid w:val="001343B4"/>
    <w:rsid w:val="00134CEB"/>
    <w:rsid w:val="00134D22"/>
    <w:rsid w:val="00135150"/>
    <w:rsid w:val="001353AF"/>
    <w:rsid w:val="001353F6"/>
    <w:rsid w:val="00135454"/>
    <w:rsid w:val="00135528"/>
    <w:rsid w:val="001361F2"/>
    <w:rsid w:val="00136D52"/>
    <w:rsid w:val="00137279"/>
    <w:rsid w:val="00137C40"/>
    <w:rsid w:val="001409AD"/>
    <w:rsid w:val="00140BC5"/>
    <w:rsid w:val="001412A1"/>
    <w:rsid w:val="0014146D"/>
    <w:rsid w:val="0014169A"/>
    <w:rsid w:val="0014171E"/>
    <w:rsid w:val="00142C11"/>
    <w:rsid w:val="00143079"/>
    <w:rsid w:val="00143252"/>
    <w:rsid w:val="0014377F"/>
    <w:rsid w:val="00143C53"/>
    <w:rsid w:val="00143CE2"/>
    <w:rsid w:val="00143D62"/>
    <w:rsid w:val="00143DFD"/>
    <w:rsid w:val="00143E50"/>
    <w:rsid w:val="00143F04"/>
    <w:rsid w:val="001443DA"/>
    <w:rsid w:val="0014453A"/>
    <w:rsid w:val="0014460F"/>
    <w:rsid w:val="00144CB3"/>
    <w:rsid w:val="001451EB"/>
    <w:rsid w:val="00145529"/>
    <w:rsid w:val="001455AE"/>
    <w:rsid w:val="001457EA"/>
    <w:rsid w:val="0014607A"/>
    <w:rsid w:val="00146112"/>
    <w:rsid w:val="001467F7"/>
    <w:rsid w:val="00146FA3"/>
    <w:rsid w:val="00147C34"/>
    <w:rsid w:val="00147FF4"/>
    <w:rsid w:val="001508D3"/>
    <w:rsid w:val="0015201B"/>
    <w:rsid w:val="00152234"/>
    <w:rsid w:val="00152A5B"/>
    <w:rsid w:val="00152D8D"/>
    <w:rsid w:val="00153329"/>
    <w:rsid w:val="0015378D"/>
    <w:rsid w:val="00153E3D"/>
    <w:rsid w:val="00153F57"/>
    <w:rsid w:val="001561C9"/>
    <w:rsid w:val="00156EB5"/>
    <w:rsid w:val="001577B9"/>
    <w:rsid w:val="00157C7E"/>
    <w:rsid w:val="00160402"/>
    <w:rsid w:val="0016100D"/>
    <w:rsid w:val="00161F1D"/>
    <w:rsid w:val="0016260F"/>
    <w:rsid w:val="0016281D"/>
    <w:rsid w:val="001628F8"/>
    <w:rsid w:val="00162CE9"/>
    <w:rsid w:val="00162D13"/>
    <w:rsid w:val="001634E9"/>
    <w:rsid w:val="00163BFF"/>
    <w:rsid w:val="00165907"/>
    <w:rsid w:val="00165FE1"/>
    <w:rsid w:val="001661C3"/>
    <w:rsid w:val="001661E4"/>
    <w:rsid w:val="00166348"/>
    <w:rsid w:val="00166A35"/>
    <w:rsid w:val="00166AD9"/>
    <w:rsid w:val="001679E0"/>
    <w:rsid w:val="00167DC3"/>
    <w:rsid w:val="00167E72"/>
    <w:rsid w:val="001701B9"/>
    <w:rsid w:val="00170BA7"/>
    <w:rsid w:val="00170BFC"/>
    <w:rsid w:val="0017167C"/>
    <w:rsid w:val="001719F8"/>
    <w:rsid w:val="001723E7"/>
    <w:rsid w:val="0017278B"/>
    <w:rsid w:val="0017296F"/>
    <w:rsid w:val="00172984"/>
    <w:rsid w:val="00172CDA"/>
    <w:rsid w:val="00173587"/>
    <w:rsid w:val="0017371B"/>
    <w:rsid w:val="00173A61"/>
    <w:rsid w:val="00173BB3"/>
    <w:rsid w:val="00173BD9"/>
    <w:rsid w:val="00173CFC"/>
    <w:rsid w:val="0017450B"/>
    <w:rsid w:val="001748BA"/>
    <w:rsid w:val="00174DF3"/>
    <w:rsid w:val="00174EBC"/>
    <w:rsid w:val="00174F38"/>
    <w:rsid w:val="00175914"/>
    <w:rsid w:val="001761A0"/>
    <w:rsid w:val="001765DB"/>
    <w:rsid w:val="00176CA2"/>
    <w:rsid w:val="001771BF"/>
    <w:rsid w:val="0017724F"/>
    <w:rsid w:val="001773DD"/>
    <w:rsid w:val="00177DC6"/>
    <w:rsid w:val="0018049A"/>
    <w:rsid w:val="00180588"/>
    <w:rsid w:val="0018064E"/>
    <w:rsid w:val="00180914"/>
    <w:rsid w:val="00181A58"/>
    <w:rsid w:val="00181ECF"/>
    <w:rsid w:val="001826E0"/>
    <w:rsid w:val="00183AD8"/>
    <w:rsid w:val="00183C5B"/>
    <w:rsid w:val="00183F8D"/>
    <w:rsid w:val="00184BB8"/>
    <w:rsid w:val="001850D3"/>
    <w:rsid w:val="0018545B"/>
    <w:rsid w:val="0018588B"/>
    <w:rsid w:val="00185B60"/>
    <w:rsid w:val="001864BF"/>
    <w:rsid w:val="001873C0"/>
    <w:rsid w:val="001879AD"/>
    <w:rsid w:val="00187AF5"/>
    <w:rsid w:val="0019037D"/>
    <w:rsid w:val="001904F7"/>
    <w:rsid w:val="00190FA9"/>
    <w:rsid w:val="0019139D"/>
    <w:rsid w:val="001919F2"/>
    <w:rsid w:val="00191B87"/>
    <w:rsid w:val="00191DEF"/>
    <w:rsid w:val="00192254"/>
    <w:rsid w:val="00192454"/>
    <w:rsid w:val="001929E0"/>
    <w:rsid w:val="0019303D"/>
    <w:rsid w:val="0019317F"/>
    <w:rsid w:val="00194807"/>
    <w:rsid w:val="00195977"/>
    <w:rsid w:val="00195B55"/>
    <w:rsid w:val="001969D8"/>
    <w:rsid w:val="00197C6C"/>
    <w:rsid w:val="001A0219"/>
    <w:rsid w:val="001A03B4"/>
    <w:rsid w:val="001A0416"/>
    <w:rsid w:val="001A118D"/>
    <w:rsid w:val="001A1EB6"/>
    <w:rsid w:val="001A25E1"/>
    <w:rsid w:val="001A2828"/>
    <w:rsid w:val="001A2CC8"/>
    <w:rsid w:val="001A3623"/>
    <w:rsid w:val="001A3643"/>
    <w:rsid w:val="001A56E1"/>
    <w:rsid w:val="001A58C8"/>
    <w:rsid w:val="001A592D"/>
    <w:rsid w:val="001A5D0D"/>
    <w:rsid w:val="001A6A8B"/>
    <w:rsid w:val="001A6AC5"/>
    <w:rsid w:val="001A6B0E"/>
    <w:rsid w:val="001A7B1F"/>
    <w:rsid w:val="001B0272"/>
    <w:rsid w:val="001B0289"/>
    <w:rsid w:val="001B074A"/>
    <w:rsid w:val="001B0F88"/>
    <w:rsid w:val="001B181C"/>
    <w:rsid w:val="001B1D4C"/>
    <w:rsid w:val="001B1FAC"/>
    <w:rsid w:val="001B353A"/>
    <w:rsid w:val="001B3D43"/>
    <w:rsid w:val="001B3F2F"/>
    <w:rsid w:val="001B3F37"/>
    <w:rsid w:val="001B413A"/>
    <w:rsid w:val="001B45EC"/>
    <w:rsid w:val="001B5741"/>
    <w:rsid w:val="001B5DB6"/>
    <w:rsid w:val="001B6188"/>
    <w:rsid w:val="001B6322"/>
    <w:rsid w:val="001B7BEE"/>
    <w:rsid w:val="001C0935"/>
    <w:rsid w:val="001C1210"/>
    <w:rsid w:val="001C157D"/>
    <w:rsid w:val="001C171F"/>
    <w:rsid w:val="001C18C3"/>
    <w:rsid w:val="001C1E4F"/>
    <w:rsid w:val="001C305E"/>
    <w:rsid w:val="001C356A"/>
    <w:rsid w:val="001C42CE"/>
    <w:rsid w:val="001C5646"/>
    <w:rsid w:val="001C577B"/>
    <w:rsid w:val="001C59CB"/>
    <w:rsid w:val="001C5DBC"/>
    <w:rsid w:val="001C69BE"/>
    <w:rsid w:val="001C6BB9"/>
    <w:rsid w:val="001C79AA"/>
    <w:rsid w:val="001C7DDB"/>
    <w:rsid w:val="001D0366"/>
    <w:rsid w:val="001D0546"/>
    <w:rsid w:val="001D08EA"/>
    <w:rsid w:val="001D096E"/>
    <w:rsid w:val="001D0E5F"/>
    <w:rsid w:val="001D1014"/>
    <w:rsid w:val="001D19C5"/>
    <w:rsid w:val="001D1AE4"/>
    <w:rsid w:val="001D1BA0"/>
    <w:rsid w:val="001D1C84"/>
    <w:rsid w:val="001D1F4B"/>
    <w:rsid w:val="001D2209"/>
    <w:rsid w:val="001D3577"/>
    <w:rsid w:val="001D3C93"/>
    <w:rsid w:val="001D458B"/>
    <w:rsid w:val="001D4BFF"/>
    <w:rsid w:val="001D4D7E"/>
    <w:rsid w:val="001D4EE2"/>
    <w:rsid w:val="001D5204"/>
    <w:rsid w:val="001D578A"/>
    <w:rsid w:val="001D69E2"/>
    <w:rsid w:val="001D6D05"/>
    <w:rsid w:val="001D78A8"/>
    <w:rsid w:val="001E0212"/>
    <w:rsid w:val="001E0492"/>
    <w:rsid w:val="001E058D"/>
    <w:rsid w:val="001E0FF8"/>
    <w:rsid w:val="001E129D"/>
    <w:rsid w:val="001E15CB"/>
    <w:rsid w:val="001E1724"/>
    <w:rsid w:val="001E1E3E"/>
    <w:rsid w:val="001E25D8"/>
    <w:rsid w:val="001E2A7E"/>
    <w:rsid w:val="001E3075"/>
    <w:rsid w:val="001E4AE8"/>
    <w:rsid w:val="001E4B47"/>
    <w:rsid w:val="001E4B6D"/>
    <w:rsid w:val="001E5DB1"/>
    <w:rsid w:val="001E68F7"/>
    <w:rsid w:val="001E6A85"/>
    <w:rsid w:val="001E6C07"/>
    <w:rsid w:val="001E7A29"/>
    <w:rsid w:val="001E7A5B"/>
    <w:rsid w:val="001E7B50"/>
    <w:rsid w:val="001E7EDC"/>
    <w:rsid w:val="001F0396"/>
    <w:rsid w:val="001F03C6"/>
    <w:rsid w:val="001F07B2"/>
    <w:rsid w:val="001F0ADF"/>
    <w:rsid w:val="001F0F95"/>
    <w:rsid w:val="001F107B"/>
    <w:rsid w:val="001F26B5"/>
    <w:rsid w:val="001F2EFD"/>
    <w:rsid w:val="001F3FA9"/>
    <w:rsid w:val="001F46C8"/>
    <w:rsid w:val="001F4DE7"/>
    <w:rsid w:val="001F4E6B"/>
    <w:rsid w:val="001F55E2"/>
    <w:rsid w:val="001F5CE9"/>
    <w:rsid w:val="001F605D"/>
    <w:rsid w:val="001F6909"/>
    <w:rsid w:val="001F7157"/>
    <w:rsid w:val="001F75DC"/>
    <w:rsid w:val="001F7C9C"/>
    <w:rsid w:val="0020035D"/>
    <w:rsid w:val="00200461"/>
    <w:rsid w:val="002009DD"/>
    <w:rsid w:val="00201254"/>
    <w:rsid w:val="00201308"/>
    <w:rsid w:val="002015F4"/>
    <w:rsid w:val="0020197B"/>
    <w:rsid w:val="002019E5"/>
    <w:rsid w:val="0020244E"/>
    <w:rsid w:val="002024FE"/>
    <w:rsid w:val="00202DAF"/>
    <w:rsid w:val="00203AF7"/>
    <w:rsid w:val="00203CE5"/>
    <w:rsid w:val="00204A03"/>
    <w:rsid w:val="00205617"/>
    <w:rsid w:val="0020618C"/>
    <w:rsid w:val="0020660F"/>
    <w:rsid w:val="00206B43"/>
    <w:rsid w:val="00206D7A"/>
    <w:rsid w:val="0020741A"/>
    <w:rsid w:val="00207BAA"/>
    <w:rsid w:val="002100B0"/>
    <w:rsid w:val="002107BB"/>
    <w:rsid w:val="0021142E"/>
    <w:rsid w:val="00211A24"/>
    <w:rsid w:val="0021257D"/>
    <w:rsid w:val="00212D82"/>
    <w:rsid w:val="00213595"/>
    <w:rsid w:val="00213671"/>
    <w:rsid w:val="00214773"/>
    <w:rsid w:val="00214DC4"/>
    <w:rsid w:val="00215938"/>
    <w:rsid w:val="00215C0E"/>
    <w:rsid w:val="00215D43"/>
    <w:rsid w:val="00216421"/>
    <w:rsid w:val="002169A5"/>
    <w:rsid w:val="00216D7E"/>
    <w:rsid w:val="00216DDC"/>
    <w:rsid w:val="002177B4"/>
    <w:rsid w:val="00220115"/>
    <w:rsid w:val="0022046F"/>
    <w:rsid w:val="0022054A"/>
    <w:rsid w:val="00220DAF"/>
    <w:rsid w:val="0022195A"/>
    <w:rsid w:val="002220B2"/>
    <w:rsid w:val="00222CCD"/>
    <w:rsid w:val="00222F75"/>
    <w:rsid w:val="002239B9"/>
    <w:rsid w:val="00224357"/>
    <w:rsid w:val="002245CF"/>
    <w:rsid w:val="002251BE"/>
    <w:rsid w:val="002251D4"/>
    <w:rsid w:val="00226AE7"/>
    <w:rsid w:val="00227F8D"/>
    <w:rsid w:val="00230861"/>
    <w:rsid w:val="0023151A"/>
    <w:rsid w:val="0023266F"/>
    <w:rsid w:val="00234266"/>
    <w:rsid w:val="00234729"/>
    <w:rsid w:val="002351CC"/>
    <w:rsid w:val="002363CA"/>
    <w:rsid w:val="00236AA4"/>
    <w:rsid w:val="00236E90"/>
    <w:rsid w:val="002403D3"/>
    <w:rsid w:val="002404BE"/>
    <w:rsid w:val="002417B1"/>
    <w:rsid w:val="002417D6"/>
    <w:rsid w:val="00241AE0"/>
    <w:rsid w:val="0024252A"/>
    <w:rsid w:val="00242D83"/>
    <w:rsid w:val="00242E53"/>
    <w:rsid w:val="00243046"/>
    <w:rsid w:val="0024321C"/>
    <w:rsid w:val="002435F0"/>
    <w:rsid w:val="00243E98"/>
    <w:rsid w:val="002440E6"/>
    <w:rsid w:val="002442AD"/>
    <w:rsid w:val="002443A5"/>
    <w:rsid w:val="00244482"/>
    <w:rsid w:val="002448B2"/>
    <w:rsid w:val="00244FEF"/>
    <w:rsid w:val="002455A2"/>
    <w:rsid w:val="00245644"/>
    <w:rsid w:val="00245687"/>
    <w:rsid w:val="00245C40"/>
    <w:rsid w:val="00245D59"/>
    <w:rsid w:val="0024765A"/>
    <w:rsid w:val="00247D6A"/>
    <w:rsid w:val="00247D9A"/>
    <w:rsid w:val="00251258"/>
    <w:rsid w:val="00251332"/>
    <w:rsid w:val="0025150D"/>
    <w:rsid w:val="002516D2"/>
    <w:rsid w:val="00252BEA"/>
    <w:rsid w:val="002530E9"/>
    <w:rsid w:val="0025405E"/>
    <w:rsid w:val="0025406F"/>
    <w:rsid w:val="0025479A"/>
    <w:rsid w:val="002549FA"/>
    <w:rsid w:val="00254A62"/>
    <w:rsid w:val="00254A89"/>
    <w:rsid w:val="00254DC5"/>
    <w:rsid w:val="00255133"/>
    <w:rsid w:val="0025586B"/>
    <w:rsid w:val="00256102"/>
    <w:rsid w:val="00256404"/>
    <w:rsid w:val="00256553"/>
    <w:rsid w:val="00256794"/>
    <w:rsid w:val="0025683C"/>
    <w:rsid w:val="00257EF0"/>
    <w:rsid w:val="00257FA6"/>
    <w:rsid w:val="002608ED"/>
    <w:rsid w:val="00261DF4"/>
    <w:rsid w:val="002620B1"/>
    <w:rsid w:val="0026220E"/>
    <w:rsid w:val="002630CF"/>
    <w:rsid w:val="002631FB"/>
    <w:rsid w:val="002637B4"/>
    <w:rsid w:val="002647D1"/>
    <w:rsid w:val="00264ACE"/>
    <w:rsid w:val="0026635A"/>
    <w:rsid w:val="0026642E"/>
    <w:rsid w:val="0026654F"/>
    <w:rsid w:val="00266B74"/>
    <w:rsid w:val="002671B7"/>
    <w:rsid w:val="00267A7F"/>
    <w:rsid w:val="00267A81"/>
    <w:rsid w:val="002706B1"/>
    <w:rsid w:val="00270A6F"/>
    <w:rsid w:val="002710C1"/>
    <w:rsid w:val="0027124C"/>
    <w:rsid w:val="00271336"/>
    <w:rsid w:val="00271D5C"/>
    <w:rsid w:val="00272719"/>
    <w:rsid w:val="00272B4D"/>
    <w:rsid w:val="0027423C"/>
    <w:rsid w:val="002753F7"/>
    <w:rsid w:val="00275B3A"/>
    <w:rsid w:val="00275C2F"/>
    <w:rsid w:val="00275D96"/>
    <w:rsid w:val="00276108"/>
    <w:rsid w:val="00276C75"/>
    <w:rsid w:val="00277F7A"/>
    <w:rsid w:val="00280122"/>
    <w:rsid w:val="00280371"/>
    <w:rsid w:val="0028045A"/>
    <w:rsid w:val="00280CC9"/>
    <w:rsid w:val="002811AA"/>
    <w:rsid w:val="002812F2"/>
    <w:rsid w:val="00281AAB"/>
    <w:rsid w:val="00281EE5"/>
    <w:rsid w:val="00281F86"/>
    <w:rsid w:val="002822BF"/>
    <w:rsid w:val="0028239D"/>
    <w:rsid w:val="00282791"/>
    <w:rsid w:val="00282B77"/>
    <w:rsid w:val="0028316E"/>
    <w:rsid w:val="002833E3"/>
    <w:rsid w:val="00284788"/>
    <w:rsid w:val="00284FCD"/>
    <w:rsid w:val="00285445"/>
    <w:rsid w:val="002856C4"/>
    <w:rsid w:val="00285888"/>
    <w:rsid w:val="00285BA8"/>
    <w:rsid w:val="00286018"/>
    <w:rsid w:val="00286B6F"/>
    <w:rsid w:val="00286DD5"/>
    <w:rsid w:val="00286FB3"/>
    <w:rsid w:val="00290C49"/>
    <w:rsid w:val="002912B2"/>
    <w:rsid w:val="00291F1C"/>
    <w:rsid w:val="00292919"/>
    <w:rsid w:val="00292C8E"/>
    <w:rsid w:val="002931ED"/>
    <w:rsid w:val="00293510"/>
    <w:rsid w:val="00293BAC"/>
    <w:rsid w:val="002943C6"/>
    <w:rsid w:val="0029474B"/>
    <w:rsid w:val="002948CD"/>
    <w:rsid w:val="002948D1"/>
    <w:rsid w:val="00296534"/>
    <w:rsid w:val="002971B8"/>
    <w:rsid w:val="00297279"/>
    <w:rsid w:val="002978B3"/>
    <w:rsid w:val="002A0364"/>
    <w:rsid w:val="002A06AB"/>
    <w:rsid w:val="002A0DF7"/>
    <w:rsid w:val="002A16A4"/>
    <w:rsid w:val="002A1847"/>
    <w:rsid w:val="002A1E94"/>
    <w:rsid w:val="002A2900"/>
    <w:rsid w:val="002A3AB4"/>
    <w:rsid w:val="002A5A1B"/>
    <w:rsid w:val="002A5CBF"/>
    <w:rsid w:val="002A5DC8"/>
    <w:rsid w:val="002A7628"/>
    <w:rsid w:val="002A7807"/>
    <w:rsid w:val="002B0B0C"/>
    <w:rsid w:val="002B0DE8"/>
    <w:rsid w:val="002B1DB9"/>
    <w:rsid w:val="002B2219"/>
    <w:rsid w:val="002B2D45"/>
    <w:rsid w:val="002B3245"/>
    <w:rsid w:val="002B3682"/>
    <w:rsid w:val="002B381B"/>
    <w:rsid w:val="002B39E1"/>
    <w:rsid w:val="002B4ACC"/>
    <w:rsid w:val="002B56A3"/>
    <w:rsid w:val="002B59A5"/>
    <w:rsid w:val="002B62B8"/>
    <w:rsid w:val="002B6527"/>
    <w:rsid w:val="002B71E8"/>
    <w:rsid w:val="002B77DE"/>
    <w:rsid w:val="002C07EA"/>
    <w:rsid w:val="002C0D5D"/>
    <w:rsid w:val="002C1649"/>
    <w:rsid w:val="002C2B41"/>
    <w:rsid w:val="002C3C4E"/>
    <w:rsid w:val="002C3C95"/>
    <w:rsid w:val="002C3F92"/>
    <w:rsid w:val="002C4105"/>
    <w:rsid w:val="002C4558"/>
    <w:rsid w:val="002C52A3"/>
    <w:rsid w:val="002C5966"/>
    <w:rsid w:val="002C5A84"/>
    <w:rsid w:val="002C6FCE"/>
    <w:rsid w:val="002D0787"/>
    <w:rsid w:val="002D25D8"/>
    <w:rsid w:val="002D2966"/>
    <w:rsid w:val="002D2AF8"/>
    <w:rsid w:val="002D2C61"/>
    <w:rsid w:val="002D3111"/>
    <w:rsid w:val="002D33D4"/>
    <w:rsid w:val="002D3505"/>
    <w:rsid w:val="002D4574"/>
    <w:rsid w:val="002D45C5"/>
    <w:rsid w:val="002D564A"/>
    <w:rsid w:val="002D5DB3"/>
    <w:rsid w:val="002D6570"/>
    <w:rsid w:val="002D6777"/>
    <w:rsid w:val="002D68F2"/>
    <w:rsid w:val="002E01F3"/>
    <w:rsid w:val="002E075D"/>
    <w:rsid w:val="002E16F5"/>
    <w:rsid w:val="002E1730"/>
    <w:rsid w:val="002E18AD"/>
    <w:rsid w:val="002E1A04"/>
    <w:rsid w:val="002E21FA"/>
    <w:rsid w:val="002E227E"/>
    <w:rsid w:val="002E2F43"/>
    <w:rsid w:val="002E3610"/>
    <w:rsid w:val="002E3719"/>
    <w:rsid w:val="002E3D14"/>
    <w:rsid w:val="002E4304"/>
    <w:rsid w:val="002E510A"/>
    <w:rsid w:val="002E5228"/>
    <w:rsid w:val="002E54A7"/>
    <w:rsid w:val="002E69A9"/>
    <w:rsid w:val="002E6B72"/>
    <w:rsid w:val="002E7584"/>
    <w:rsid w:val="002F0113"/>
    <w:rsid w:val="002F0943"/>
    <w:rsid w:val="002F0B42"/>
    <w:rsid w:val="002F2473"/>
    <w:rsid w:val="002F3A08"/>
    <w:rsid w:val="002F507D"/>
    <w:rsid w:val="002F6A6A"/>
    <w:rsid w:val="002F70C0"/>
    <w:rsid w:val="002F7B64"/>
    <w:rsid w:val="003008D9"/>
    <w:rsid w:val="00300C42"/>
    <w:rsid w:val="003012D3"/>
    <w:rsid w:val="0030184A"/>
    <w:rsid w:val="00301F8E"/>
    <w:rsid w:val="00302178"/>
    <w:rsid w:val="00302232"/>
    <w:rsid w:val="003025AA"/>
    <w:rsid w:val="00303150"/>
    <w:rsid w:val="003039AF"/>
    <w:rsid w:val="00303C94"/>
    <w:rsid w:val="00303FA9"/>
    <w:rsid w:val="003044FE"/>
    <w:rsid w:val="00304643"/>
    <w:rsid w:val="00304811"/>
    <w:rsid w:val="00304B45"/>
    <w:rsid w:val="0030557F"/>
    <w:rsid w:val="003055E9"/>
    <w:rsid w:val="003060ED"/>
    <w:rsid w:val="00306C4E"/>
    <w:rsid w:val="00306FBD"/>
    <w:rsid w:val="0030708B"/>
    <w:rsid w:val="003073D3"/>
    <w:rsid w:val="00307521"/>
    <w:rsid w:val="00310AD2"/>
    <w:rsid w:val="0031157F"/>
    <w:rsid w:val="003117DE"/>
    <w:rsid w:val="00312C4D"/>
    <w:rsid w:val="00312E67"/>
    <w:rsid w:val="00313107"/>
    <w:rsid w:val="003131A4"/>
    <w:rsid w:val="00313465"/>
    <w:rsid w:val="00314683"/>
    <w:rsid w:val="00314684"/>
    <w:rsid w:val="0031582F"/>
    <w:rsid w:val="00315A13"/>
    <w:rsid w:val="00316BAF"/>
    <w:rsid w:val="00317283"/>
    <w:rsid w:val="003174AA"/>
    <w:rsid w:val="0031759B"/>
    <w:rsid w:val="00317D1E"/>
    <w:rsid w:val="003206CD"/>
    <w:rsid w:val="00320D7A"/>
    <w:rsid w:val="003215E4"/>
    <w:rsid w:val="003216CE"/>
    <w:rsid w:val="00322CF7"/>
    <w:rsid w:val="0032359C"/>
    <w:rsid w:val="003242AF"/>
    <w:rsid w:val="00324553"/>
    <w:rsid w:val="003245EF"/>
    <w:rsid w:val="003255BF"/>
    <w:rsid w:val="00325F81"/>
    <w:rsid w:val="00326B65"/>
    <w:rsid w:val="003272B3"/>
    <w:rsid w:val="00330200"/>
    <w:rsid w:val="00330699"/>
    <w:rsid w:val="00330FCC"/>
    <w:rsid w:val="003314EC"/>
    <w:rsid w:val="00331500"/>
    <w:rsid w:val="00331ECA"/>
    <w:rsid w:val="0033330B"/>
    <w:rsid w:val="00333941"/>
    <w:rsid w:val="0033394C"/>
    <w:rsid w:val="003339FD"/>
    <w:rsid w:val="0033417D"/>
    <w:rsid w:val="00334471"/>
    <w:rsid w:val="0033575E"/>
    <w:rsid w:val="00335E60"/>
    <w:rsid w:val="00335FDA"/>
    <w:rsid w:val="00336ED3"/>
    <w:rsid w:val="0033731C"/>
    <w:rsid w:val="00337346"/>
    <w:rsid w:val="003375EE"/>
    <w:rsid w:val="00337983"/>
    <w:rsid w:val="0034024F"/>
    <w:rsid w:val="003426DC"/>
    <w:rsid w:val="00343884"/>
    <w:rsid w:val="00344111"/>
    <w:rsid w:val="003442D2"/>
    <w:rsid w:val="003447E3"/>
    <w:rsid w:val="003455F5"/>
    <w:rsid w:val="00346569"/>
    <w:rsid w:val="00346670"/>
    <w:rsid w:val="00346937"/>
    <w:rsid w:val="00347508"/>
    <w:rsid w:val="003503E2"/>
    <w:rsid w:val="003505CA"/>
    <w:rsid w:val="00350C61"/>
    <w:rsid w:val="00351037"/>
    <w:rsid w:val="0035183A"/>
    <w:rsid w:val="0035188E"/>
    <w:rsid w:val="00351AA4"/>
    <w:rsid w:val="00353715"/>
    <w:rsid w:val="003539DB"/>
    <w:rsid w:val="00353A94"/>
    <w:rsid w:val="0035404C"/>
    <w:rsid w:val="003548CD"/>
    <w:rsid w:val="003549B5"/>
    <w:rsid w:val="00354DFE"/>
    <w:rsid w:val="003560E0"/>
    <w:rsid w:val="0035635D"/>
    <w:rsid w:val="003566A4"/>
    <w:rsid w:val="003568A9"/>
    <w:rsid w:val="00356A4C"/>
    <w:rsid w:val="00356C04"/>
    <w:rsid w:val="0035799F"/>
    <w:rsid w:val="003579F0"/>
    <w:rsid w:val="00357CF3"/>
    <w:rsid w:val="00360418"/>
    <w:rsid w:val="00360D3E"/>
    <w:rsid w:val="00362087"/>
    <w:rsid w:val="00363191"/>
    <w:rsid w:val="003646BC"/>
    <w:rsid w:val="00364AF2"/>
    <w:rsid w:val="00364D82"/>
    <w:rsid w:val="00364EAD"/>
    <w:rsid w:val="00365FFA"/>
    <w:rsid w:val="00366609"/>
    <w:rsid w:val="00366A7B"/>
    <w:rsid w:val="00366B44"/>
    <w:rsid w:val="0036701F"/>
    <w:rsid w:val="00367856"/>
    <w:rsid w:val="00370C1B"/>
    <w:rsid w:val="00372F6A"/>
    <w:rsid w:val="0037362D"/>
    <w:rsid w:val="00373725"/>
    <w:rsid w:val="00374777"/>
    <w:rsid w:val="00374857"/>
    <w:rsid w:val="00374A78"/>
    <w:rsid w:val="003750E2"/>
    <w:rsid w:val="00375B2C"/>
    <w:rsid w:val="00375E9A"/>
    <w:rsid w:val="00376453"/>
    <w:rsid w:val="00376642"/>
    <w:rsid w:val="00376A37"/>
    <w:rsid w:val="00376FB1"/>
    <w:rsid w:val="0037775A"/>
    <w:rsid w:val="00377CC4"/>
    <w:rsid w:val="00377CD4"/>
    <w:rsid w:val="00377D07"/>
    <w:rsid w:val="00380023"/>
    <w:rsid w:val="00380744"/>
    <w:rsid w:val="00380EE8"/>
    <w:rsid w:val="00380F9D"/>
    <w:rsid w:val="00380FF6"/>
    <w:rsid w:val="00381AC6"/>
    <w:rsid w:val="00382058"/>
    <w:rsid w:val="003822E6"/>
    <w:rsid w:val="00382944"/>
    <w:rsid w:val="003829C0"/>
    <w:rsid w:val="00382A53"/>
    <w:rsid w:val="00382BB1"/>
    <w:rsid w:val="00382C56"/>
    <w:rsid w:val="003832EC"/>
    <w:rsid w:val="0038370E"/>
    <w:rsid w:val="003844E6"/>
    <w:rsid w:val="0038472E"/>
    <w:rsid w:val="00384938"/>
    <w:rsid w:val="00385235"/>
    <w:rsid w:val="00385BAF"/>
    <w:rsid w:val="00385D9C"/>
    <w:rsid w:val="00386AD1"/>
    <w:rsid w:val="00386CA9"/>
    <w:rsid w:val="003875BF"/>
    <w:rsid w:val="00387B2A"/>
    <w:rsid w:val="00390227"/>
    <w:rsid w:val="00390469"/>
    <w:rsid w:val="00390C6D"/>
    <w:rsid w:val="003917C9"/>
    <w:rsid w:val="0039190E"/>
    <w:rsid w:val="00392436"/>
    <w:rsid w:val="00392AC7"/>
    <w:rsid w:val="00392B40"/>
    <w:rsid w:val="00392BC0"/>
    <w:rsid w:val="00394891"/>
    <w:rsid w:val="00394A54"/>
    <w:rsid w:val="00394E8B"/>
    <w:rsid w:val="00396891"/>
    <w:rsid w:val="00397217"/>
    <w:rsid w:val="00397B21"/>
    <w:rsid w:val="003A0ED4"/>
    <w:rsid w:val="003A0F25"/>
    <w:rsid w:val="003A134B"/>
    <w:rsid w:val="003A1C03"/>
    <w:rsid w:val="003A2366"/>
    <w:rsid w:val="003A4314"/>
    <w:rsid w:val="003A4356"/>
    <w:rsid w:val="003A4CD5"/>
    <w:rsid w:val="003A52D1"/>
    <w:rsid w:val="003A545E"/>
    <w:rsid w:val="003A6082"/>
    <w:rsid w:val="003A7755"/>
    <w:rsid w:val="003A78E3"/>
    <w:rsid w:val="003A79FB"/>
    <w:rsid w:val="003B04C5"/>
    <w:rsid w:val="003B06A7"/>
    <w:rsid w:val="003B06C6"/>
    <w:rsid w:val="003B08CA"/>
    <w:rsid w:val="003B1179"/>
    <w:rsid w:val="003B1DA3"/>
    <w:rsid w:val="003B21C4"/>
    <w:rsid w:val="003B2FB6"/>
    <w:rsid w:val="003B4E37"/>
    <w:rsid w:val="003B5EA8"/>
    <w:rsid w:val="003B611E"/>
    <w:rsid w:val="003B6169"/>
    <w:rsid w:val="003B64F9"/>
    <w:rsid w:val="003B7282"/>
    <w:rsid w:val="003B76C1"/>
    <w:rsid w:val="003B7E99"/>
    <w:rsid w:val="003C0542"/>
    <w:rsid w:val="003C0E99"/>
    <w:rsid w:val="003C0FC6"/>
    <w:rsid w:val="003C1F11"/>
    <w:rsid w:val="003C1FDC"/>
    <w:rsid w:val="003C2874"/>
    <w:rsid w:val="003C2987"/>
    <w:rsid w:val="003C2DDE"/>
    <w:rsid w:val="003C372C"/>
    <w:rsid w:val="003C37EA"/>
    <w:rsid w:val="003C4686"/>
    <w:rsid w:val="003C48AE"/>
    <w:rsid w:val="003C48F7"/>
    <w:rsid w:val="003C4DA7"/>
    <w:rsid w:val="003C50FC"/>
    <w:rsid w:val="003C5F9A"/>
    <w:rsid w:val="003C6356"/>
    <w:rsid w:val="003C66F6"/>
    <w:rsid w:val="003C6705"/>
    <w:rsid w:val="003C6870"/>
    <w:rsid w:val="003C6EA0"/>
    <w:rsid w:val="003C74EC"/>
    <w:rsid w:val="003C776E"/>
    <w:rsid w:val="003C7ADB"/>
    <w:rsid w:val="003D0CF5"/>
    <w:rsid w:val="003D0ED5"/>
    <w:rsid w:val="003D15C5"/>
    <w:rsid w:val="003D1CEA"/>
    <w:rsid w:val="003D23D1"/>
    <w:rsid w:val="003D3C2E"/>
    <w:rsid w:val="003D488C"/>
    <w:rsid w:val="003D4F3E"/>
    <w:rsid w:val="003D5892"/>
    <w:rsid w:val="003D5BAB"/>
    <w:rsid w:val="003D5EA7"/>
    <w:rsid w:val="003D7166"/>
    <w:rsid w:val="003D7469"/>
    <w:rsid w:val="003D7997"/>
    <w:rsid w:val="003E0228"/>
    <w:rsid w:val="003E0432"/>
    <w:rsid w:val="003E0926"/>
    <w:rsid w:val="003E1321"/>
    <w:rsid w:val="003E133B"/>
    <w:rsid w:val="003E29EB"/>
    <w:rsid w:val="003E3307"/>
    <w:rsid w:val="003E353D"/>
    <w:rsid w:val="003E4134"/>
    <w:rsid w:val="003E56FD"/>
    <w:rsid w:val="003E6029"/>
    <w:rsid w:val="003E60E2"/>
    <w:rsid w:val="003E6BDF"/>
    <w:rsid w:val="003E6C13"/>
    <w:rsid w:val="003E6DFC"/>
    <w:rsid w:val="003E6E78"/>
    <w:rsid w:val="003E715A"/>
    <w:rsid w:val="003E755D"/>
    <w:rsid w:val="003E78CE"/>
    <w:rsid w:val="003E7973"/>
    <w:rsid w:val="003F2085"/>
    <w:rsid w:val="003F2681"/>
    <w:rsid w:val="003F2B0F"/>
    <w:rsid w:val="003F313F"/>
    <w:rsid w:val="003F34EF"/>
    <w:rsid w:val="003F385C"/>
    <w:rsid w:val="003F43EF"/>
    <w:rsid w:val="003F452F"/>
    <w:rsid w:val="003F4F22"/>
    <w:rsid w:val="003F54E0"/>
    <w:rsid w:val="003F54E6"/>
    <w:rsid w:val="003F5FA4"/>
    <w:rsid w:val="003F74F3"/>
    <w:rsid w:val="003F7E13"/>
    <w:rsid w:val="00401372"/>
    <w:rsid w:val="00401D9D"/>
    <w:rsid w:val="00401FDB"/>
    <w:rsid w:val="00402124"/>
    <w:rsid w:val="00402361"/>
    <w:rsid w:val="00402389"/>
    <w:rsid w:val="004028FA"/>
    <w:rsid w:val="00402B56"/>
    <w:rsid w:val="00402F78"/>
    <w:rsid w:val="004034BC"/>
    <w:rsid w:val="00403706"/>
    <w:rsid w:val="0040407F"/>
    <w:rsid w:val="00404566"/>
    <w:rsid w:val="004045D5"/>
    <w:rsid w:val="004047BA"/>
    <w:rsid w:val="00404C22"/>
    <w:rsid w:val="00404E11"/>
    <w:rsid w:val="00405AC4"/>
    <w:rsid w:val="00405D9D"/>
    <w:rsid w:val="00405FF8"/>
    <w:rsid w:val="004060BC"/>
    <w:rsid w:val="00406274"/>
    <w:rsid w:val="004062D2"/>
    <w:rsid w:val="004063DC"/>
    <w:rsid w:val="00406812"/>
    <w:rsid w:val="004073D0"/>
    <w:rsid w:val="00410922"/>
    <w:rsid w:val="00411485"/>
    <w:rsid w:val="00411BE5"/>
    <w:rsid w:val="00412F95"/>
    <w:rsid w:val="00413C6D"/>
    <w:rsid w:val="00414775"/>
    <w:rsid w:val="00414D2F"/>
    <w:rsid w:val="00414DF5"/>
    <w:rsid w:val="00416290"/>
    <w:rsid w:val="00416EBD"/>
    <w:rsid w:val="004175B7"/>
    <w:rsid w:val="00417682"/>
    <w:rsid w:val="0041774B"/>
    <w:rsid w:val="004179BD"/>
    <w:rsid w:val="00417BE5"/>
    <w:rsid w:val="004213B4"/>
    <w:rsid w:val="00421B4D"/>
    <w:rsid w:val="004235D6"/>
    <w:rsid w:val="00423DA7"/>
    <w:rsid w:val="00424532"/>
    <w:rsid w:val="004245DE"/>
    <w:rsid w:val="004247D3"/>
    <w:rsid w:val="0042493D"/>
    <w:rsid w:val="00424A11"/>
    <w:rsid w:val="004251C5"/>
    <w:rsid w:val="004254BC"/>
    <w:rsid w:val="00426329"/>
    <w:rsid w:val="00426B55"/>
    <w:rsid w:val="00426EF6"/>
    <w:rsid w:val="004278E5"/>
    <w:rsid w:val="004302C6"/>
    <w:rsid w:val="00430594"/>
    <w:rsid w:val="00430835"/>
    <w:rsid w:val="00430DC8"/>
    <w:rsid w:val="00430F44"/>
    <w:rsid w:val="0043116D"/>
    <w:rsid w:val="00431292"/>
    <w:rsid w:val="0043279F"/>
    <w:rsid w:val="00433273"/>
    <w:rsid w:val="00433F61"/>
    <w:rsid w:val="0043414E"/>
    <w:rsid w:val="00435961"/>
    <w:rsid w:val="00435A0B"/>
    <w:rsid w:val="00440096"/>
    <w:rsid w:val="004400F1"/>
    <w:rsid w:val="00440F43"/>
    <w:rsid w:val="0044127A"/>
    <w:rsid w:val="00441A0C"/>
    <w:rsid w:val="00441B23"/>
    <w:rsid w:val="00441E59"/>
    <w:rsid w:val="00441FBD"/>
    <w:rsid w:val="0044218D"/>
    <w:rsid w:val="00442AE8"/>
    <w:rsid w:val="004440D2"/>
    <w:rsid w:val="00444919"/>
    <w:rsid w:val="004449DF"/>
    <w:rsid w:val="004455A0"/>
    <w:rsid w:val="004458E7"/>
    <w:rsid w:val="004468B1"/>
    <w:rsid w:val="00447046"/>
    <w:rsid w:val="00447912"/>
    <w:rsid w:val="004479CF"/>
    <w:rsid w:val="004500B9"/>
    <w:rsid w:val="004506EE"/>
    <w:rsid w:val="004509B5"/>
    <w:rsid w:val="0045120B"/>
    <w:rsid w:val="004517C8"/>
    <w:rsid w:val="00451CD4"/>
    <w:rsid w:val="00452C58"/>
    <w:rsid w:val="00454F0C"/>
    <w:rsid w:val="004556D3"/>
    <w:rsid w:val="00455716"/>
    <w:rsid w:val="00455DA0"/>
    <w:rsid w:val="0045692C"/>
    <w:rsid w:val="00457289"/>
    <w:rsid w:val="004574B8"/>
    <w:rsid w:val="004575CB"/>
    <w:rsid w:val="00457E05"/>
    <w:rsid w:val="00457E9A"/>
    <w:rsid w:val="00460EED"/>
    <w:rsid w:val="00461021"/>
    <w:rsid w:val="00461B85"/>
    <w:rsid w:val="00462ACE"/>
    <w:rsid w:val="00463693"/>
    <w:rsid w:val="00464A91"/>
    <w:rsid w:val="00464E0C"/>
    <w:rsid w:val="004650E8"/>
    <w:rsid w:val="0046539C"/>
    <w:rsid w:val="0046572B"/>
    <w:rsid w:val="004658E4"/>
    <w:rsid w:val="004665AA"/>
    <w:rsid w:val="0046676C"/>
    <w:rsid w:val="00467488"/>
    <w:rsid w:val="00467CF4"/>
    <w:rsid w:val="004709BA"/>
    <w:rsid w:val="00471050"/>
    <w:rsid w:val="00471236"/>
    <w:rsid w:val="0047212C"/>
    <w:rsid w:val="00472609"/>
    <w:rsid w:val="00473454"/>
    <w:rsid w:val="00473BB8"/>
    <w:rsid w:val="00474211"/>
    <w:rsid w:val="00474241"/>
    <w:rsid w:val="00475A29"/>
    <w:rsid w:val="00475DE9"/>
    <w:rsid w:val="0047667B"/>
    <w:rsid w:val="0047711B"/>
    <w:rsid w:val="004779C5"/>
    <w:rsid w:val="00477C62"/>
    <w:rsid w:val="004802B3"/>
    <w:rsid w:val="004804AC"/>
    <w:rsid w:val="0048145C"/>
    <w:rsid w:val="004815F7"/>
    <w:rsid w:val="0048182B"/>
    <w:rsid w:val="00481937"/>
    <w:rsid w:val="00481E08"/>
    <w:rsid w:val="0048335E"/>
    <w:rsid w:val="00483514"/>
    <w:rsid w:val="00483662"/>
    <w:rsid w:val="00483C87"/>
    <w:rsid w:val="004843E1"/>
    <w:rsid w:val="004861D2"/>
    <w:rsid w:val="00486453"/>
    <w:rsid w:val="004866DF"/>
    <w:rsid w:val="00486B3B"/>
    <w:rsid w:val="00487980"/>
    <w:rsid w:val="00487A51"/>
    <w:rsid w:val="004904E8"/>
    <w:rsid w:val="0049055E"/>
    <w:rsid w:val="00491426"/>
    <w:rsid w:val="0049197A"/>
    <w:rsid w:val="00492F38"/>
    <w:rsid w:val="0049312A"/>
    <w:rsid w:val="00493815"/>
    <w:rsid w:val="004949B7"/>
    <w:rsid w:val="00495514"/>
    <w:rsid w:val="00495661"/>
    <w:rsid w:val="00495805"/>
    <w:rsid w:val="004962E0"/>
    <w:rsid w:val="00497071"/>
    <w:rsid w:val="0049717D"/>
    <w:rsid w:val="00497A95"/>
    <w:rsid w:val="00497C7C"/>
    <w:rsid w:val="00497C94"/>
    <w:rsid w:val="00497DF8"/>
    <w:rsid w:val="00497E1D"/>
    <w:rsid w:val="004A18C7"/>
    <w:rsid w:val="004A1998"/>
    <w:rsid w:val="004A1EE1"/>
    <w:rsid w:val="004A26DE"/>
    <w:rsid w:val="004A291D"/>
    <w:rsid w:val="004A2F49"/>
    <w:rsid w:val="004A3725"/>
    <w:rsid w:val="004A3B17"/>
    <w:rsid w:val="004A3CA6"/>
    <w:rsid w:val="004A443A"/>
    <w:rsid w:val="004A462F"/>
    <w:rsid w:val="004A48EE"/>
    <w:rsid w:val="004A4981"/>
    <w:rsid w:val="004A4D22"/>
    <w:rsid w:val="004A4D9A"/>
    <w:rsid w:val="004A4E79"/>
    <w:rsid w:val="004A5FEE"/>
    <w:rsid w:val="004A6353"/>
    <w:rsid w:val="004A656D"/>
    <w:rsid w:val="004A6958"/>
    <w:rsid w:val="004A7345"/>
    <w:rsid w:val="004B0736"/>
    <w:rsid w:val="004B0A00"/>
    <w:rsid w:val="004B0F37"/>
    <w:rsid w:val="004B1510"/>
    <w:rsid w:val="004B15BD"/>
    <w:rsid w:val="004B20C7"/>
    <w:rsid w:val="004B28E9"/>
    <w:rsid w:val="004B2B63"/>
    <w:rsid w:val="004B314B"/>
    <w:rsid w:val="004B4056"/>
    <w:rsid w:val="004B42C8"/>
    <w:rsid w:val="004B4B1C"/>
    <w:rsid w:val="004B4DE1"/>
    <w:rsid w:val="004B4EF7"/>
    <w:rsid w:val="004B4FDD"/>
    <w:rsid w:val="004B50C1"/>
    <w:rsid w:val="004B5AA3"/>
    <w:rsid w:val="004B608D"/>
    <w:rsid w:val="004B6148"/>
    <w:rsid w:val="004B6E07"/>
    <w:rsid w:val="004B7197"/>
    <w:rsid w:val="004B7D0C"/>
    <w:rsid w:val="004C0044"/>
    <w:rsid w:val="004C1304"/>
    <w:rsid w:val="004C14DC"/>
    <w:rsid w:val="004C18B1"/>
    <w:rsid w:val="004C1C9D"/>
    <w:rsid w:val="004C2546"/>
    <w:rsid w:val="004C32E9"/>
    <w:rsid w:val="004C3AC6"/>
    <w:rsid w:val="004C4E39"/>
    <w:rsid w:val="004C4EDA"/>
    <w:rsid w:val="004C531E"/>
    <w:rsid w:val="004C540E"/>
    <w:rsid w:val="004C551A"/>
    <w:rsid w:val="004C665D"/>
    <w:rsid w:val="004C73A8"/>
    <w:rsid w:val="004C7DF9"/>
    <w:rsid w:val="004C7F51"/>
    <w:rsid w:val="004D0FE7"/>
    <w:rsid w:val="004D1129"/>
    <w:rsid w:val="004D1175"/>
    <w:rsid w:val="004D3A94"/>
    <w:rsid w:val="004D5511"/>
    <w:rsid w:val="004D63A0"/>
    <w:rsid w:val="004D6432"/>
    <w:rsid w:val="004E07E5"/>
    <w:rsid w:val="004E1123"/>
    <w:rsid w:val="004E18CB"/>
    <w:rsid w:val="004E1A06"/>
    <w:rsid w:val="004E1B8D"/>
    <w:rsid w:val="004E302E"/>
    <w:rsid w:val="004E3446"/>
    <w:rsid w:val="004E3F25"/>
    <w:rsid w:val="004E50B4"/>
    <w:rsid w:val="004E5524"/>
    <w:rsid w:val="004E7076"/>
    <w:rsid w:val="004E7507"/>
    <w:rsid w:val="004E7508"/>
    <w:rsid w:val="004F151B"/>
    <w:rsid w:val="004F2F23"/>
    <w:rsid w:val="004F3027"/>
    <w:rsid w:val="004F30D5"/>
    <w:rsid w:val="004F36E2"/>
    <w:rsid w:val="004F5C83"/>
    <w:rsid w:val="004F5F0E"/>
    <w:rsid w:val="004F629C"/>
    <w:rsid w:val="004F6787"/>
    <w:rsid w:val="004F6C12"/>
    <w:rsid w:val="004F6D7A"/>
    <w:rsid w:val="004F6E45"/>
    <w:rsid w:val="004F704E"/>
    <w:rsid w:val="0050009D"/>
    <w:rsid w:val="00500C57"/>
    <w:rsid w:val="00501279"/>
    <w:rsid w:val="00501371"/>
    <w:rsid w:val="00502276"/>
    <w:rsid w:val="005025F3"/>
    <w:rsid w:val="0050409A"/>
    <w:rsid w:val="00504BBB"/>
    <w:rsid w:val="00506320"/>
    <w:rsid w:val="0050667E"/>
    <w:rsid w:val="00506DD5"/>
    <w:rsid w:val="00506FDE"/>
    <w:rsid w:val="00507A8F"/>
    <w:rsid w:val="00507B48"/>
    <w:rsid w:val="00507FF4"/>
    <w:rsid w:val="0051017F"/>
    <w:rsid w:val="005111F5"/>
    <w:rsid w:val="005119D8"/>
    <w:rsid w:val="005125B7"/>
    <w:rsid w:val="00512DE4"/>
    <w:rsid w:val="0051435A"/>
    <w:rsid w:val="005148BC"/>
    <w:rsid w:val="00514910"/>
    <w:rsid w:val="00514BB4"/>
    <w:rsid w:val="00514F06"/>
    <w:rsid w:val="00515596"/>
    <w:rsid w:val="005171BC"/>
    <w:rsid w:val="0051787D"/>
    <w:rsid w:val="00517F3D"/>
    <w:rsid w:val="00520AC0"/>
    <w:rsid w:val="0052130A"/>
    <w:rsid w:val="00521D98"/>
    <w:rsid w:val="00521E2C"/>
    <w:rsid w:val="0052251F"/>
    <w:rsid w:val="00522C99"/>
    <w:rsid w:val="00523ADC"/>
    <w:rsid w:val="00523F2E"/>
    <w:rsid w:val="00524899"/>
    <w:rsid w:val="00524957"/>
    <w:rsid w:val="005260B9"/>
    <w:rsid w:val="0052632B"/>
    <w:rsid w:val="00526C3E"/>
    <w:rsid w:val="005307B8"/>
    <w:rsid w:val="00530DEC"/>
    <w:rsid w:val="00530E23"/>
    <w:rsid w:val="005312A9"/>
    <w:rsid w:val="00531767"/>
    <w:rsid w:val="005325C7"/>
    <w:rsid w:val="00532FEF"/>
    <w:rsid w:val="005331E3"/>
    <w:rsid w:val="00533923"/>
    <w:rsid w:val="005341D1"/>
    <w:rsid w:val="0053452E"/>
    <w:rsid w:val="005348D4"/>
    <w:rsid w:val="00534ADE"/>
    <w:rsid w:val="00534CC8"/>
    <w:rsid w:val="0053599B"/>
    <w:rsid w:val="00535C44"/>
    <w:rsid w:val="00535FAE"/>
    <w:rsid w:val="00536B37"/>
    <w:rsid w:val="00536BC1"/>
    <w:rsid w:val="00536FFB"/>
    <w:rsid w:val="005372DB"/>
    <w:rsid w:val="005402E4"/>
    <w:rsid w:val="00540316"/>
    <w:rsid w:val="00540DD8"/>
    <w:rsid w:val="005412EC"/>
    <w:rsid w:val="0054152E"/>
    <w:rsid w:val="00543202"/>
    <w:rsid w:val="005434FD"/>
    <w:rsid w:val="0054354D"/>
    <w:rsid w:val="00544C39"/>
    <w:rsid w:val="00545262"/>
    <w:rsid w:val="0054537C"/>
    <w:rsid w:val="00545404"/>
    <w:rsid w:val="00545C83"/>
    <w:rsid w:val="00545D5F"/>
    <w:rsid w:val="005465E2"/>
    <w:rsid w:val="00546CBD"/>
    <w:rsid w:val="0054708D"/>
    <w:rsid w:val="00547456"/>
    <w:rsid w:val="00547A44"/>
    <w:rsid w:val="0055116B"/>
    <w:rsid w:val="005514D9"/>
    <w:rsid w:val="00552177"/>
    <w:rsid w:val="00552451"/>
    <w:rsid w:val="005525DD"/>
    <w:rsid w:val="00552E8F"/>
    <w:rsid w:val="00553530"/>
    <w:rsid w:val="005548D0"/>
    <w:rsid w:val="005549BC"/>
    <w:rsid w:val="0055558D"/>
    <w:rsid w:val="005555D8"/>
    <w:rsid w:val="00555BC4"/>
    <w:rsid w:val="00556AF2"/>
    <w:rsid w:val="00556D06"/>
    <w:rsid w:val="0055778A"/>
    <w:rsid w:val="00560254"/>
    <w:rsid w:val="00560DA6"/>
    <w:rsid w:val="0056104F"/>
    <w:rsid w:val="0056122F"/>
    <w:rsid w:val="00561C41"/>
    <w:rsid w:val="00561C59"/>
    <w:rsid w:val="0056210C"/>
    <w:rsid w:val="00562387"/>
    <w:rsid w:val="00562A0A"/>
    <w:rsid w:val="00562A87"/>
    <w:rsid w:val="00562B2D"/>
    <w:rsid w:val="00563A82"/>
    <w:rsid w:val="0056428B"/>
    <w:rsid w:val="00564330"/>
    <w:rsid w:val="00564BDE"/>
    <w:rsid w:val="00565A08"/>
    <w:rsid w:val="00565FF7"/>
    <w:rsid w:val="00566875"/>
    <w:rsid w:val="00566F32"/>
    <w:rsid w:val="00567237"/>
    <w:rsid w:val="005673C1"/>
    <w:rsid w:val="00567A5E"/>
    <w:rsid w:val="00567B40"/>
    <w:rsid w:val="005709EE"/>
    <w:rsid w:val="005711C9"/>
    <w:rsid w:val="00571C72"/>
    <w:rsid w:val="0057254B"/>
    <w:rsid w:val="00572882"/>
    <w:rsid w:val="00572A0C"/>
    <w:rsid w:val="00574438"/>
    <w:rsid w:val="005759A0"/>
    <w:rsid w:val="00575EF2"/>
    <w:rsid w:val="00575FCC"/>
    <w:rsid w:val="00576F01"/>
    <w:rsid w:val="00577131"/>
    <w:rsid w:val="005778D6"/>
    <w:rsid w:val="00577A71"/>
    <w:rsid w:val="005805AD"/>
    <w:rsid w:val="00581040"/>
    <w:rsid w:val="00582604"/>
    <w:rsid w:val="00582CF5"/>
    <w:rsid w:val="005832C0"/>
    <w:rsid w:val="00583922"/>
    <w:rsid w:val="005846AB"/>
    <w:rsid w:val="005848FD"/>
    <w:rsid w:val="00584CB6"/>
    <w:rsid w:val="00584E6F"/>
    <w:rsid w:val="00584FAA"/>
    <w:rsid w:val="005855E3"/>
    <w:rsid w:val="005857E2"/>
    <w:rsid w:val="00585BED"/>
    <w:rsid w:val="00585DE0"/>
    <w:rsid w:val="0058683E"/>
    <w:rsid w:val="00586B49"/>
    <w:rsid w:val="00586EE6"/>
    <w:rsid w:val="0058744B"/>
    <w:rsid w:val="0058792C"/>
    <w:rsid w:val="00587B31"/>
    <w:rsid w:val="00590342"/>
    <w:rsid w:val="005907D9"/>
    <w:rsid w:val="00590CDA"/>
    <w:rsid w:val="00591125"/>
    <w:rsid w:val="0059126E"/>
    <w:rsid w:val="005914A2"/>
    <w:rsid w:val="00591819"/>
    <w:rsid w:val="00591EBB"/>
    <w:rsid w:val="00592295"/>
    <w:rsid w:val="005925B6"/>
    <w:rsid w:val="00592B82"/>
    <w:rsid w:val="00593048"/>
    <w:rsid w:val="005936B9"/>
    <w:rsid w:val="00593BC7"/>
    <w:rsid w:val="00593CB4"/>
    <w:rsid w:val="00593D20"/>
    <w:rsid w:val="00594832"/>
    <w:rsid w:val="00595F6F"/>
    <w:rsid w:val="0059693D"/>
    <w:rsid w:val="00596D20"/>
    <w:rsid w:val="00597B09"/>
    <w:rsid w:val="00597FAD"/>
    <w:rsid w:val="005A01CC"/>
    <w:rsid w:val="005A063A"/>
    <w:rsid w:val="005A083C"/>
    <w:rsid w:val="005A0DDB"/>
    <w:rsid w:val="005A1785"/>
    <w:rsid w:val="005A19AD"/>
    <w:rsid w:val="005A1DC9"/>
    <w:rsid w:val="005A2507"/>
    <w:rsid w:val="005A2644"/>
    <w:rsid w:val="005A29AD"/>
    <w:rsid w:val="005A2AD8"/>
    <w:rsid w:val="005A315B"/>
    <w:rsid w:val="005A44B0"/>
    <w:rsid w:val="005A49F1"/>
    <w:rsid w:val="005A4C38"/>
    <w:rsid w:val="005A4D88"/>
    <w:rsid w:val="005A4FA8"/>
    <w:rsid w:val="005A50C3"/>
    <w:rsid w:val="005A5234"/>
    <w:rsid w:val="005A5B6C"/>
    <w:rsid w:val="005A5D72"/>
    <w:rsid w:val="005A5FB9"/>
    <w:rsid w:val="005A60B4"/>
    <w:rsid w:val="005A6935"/>
    <w:rsid w:val="005A74B6"/>
    <w:rsid w:val="005A7A90"/>
    <w:rsid w:val="005B078B"/>
    <w:rsid w:val="005B0F09"/>
    <w:rsid w:val="005B26FA"/>
    <w:rsid w:val="005B2C9A"/>
    <w:rsid w:val="005B2FED"/>
    <w:rsid w:val="005B4501"/>
    <w:rsid w:val="005B471C"/>
    <w:rsid w:val="005B4E2F"/>
    <w:rsid w:val="005B58B9"/>
    <w:rsid w:val="005B6209"/>
    <w:rsid w:val="005B6B81"/>
    <w:rsid w:val="005B6C30"/>
    <w:rsid w:val="005B74A5"/>
    <w:rsid w:val="005B7A17"/>
    <w:rsid w:val="005B7E7F"/>
    <w:rsid w:val="005C0A76"/>
    <w:rsid w:val="005C0DC3"/>
    <w:rsid w:val="005C11B7"/>
    <w:rsid w:val="005C2020"/>
    <w:rsid w:val="005C25B7"/>
    <w:rsid w:val="005C2CA2"/>
    <w:rsid w:val="005C36D2"/>
    <w:rsid w:val="005C4493"/>
    <w:rsid w:val="005C46DD"/>
    <w:rsid w:val="005C5221"/>
    <w:rsid w:val="005C5427"/>
    <w:rsid w:val="005C5480"/>
    <w:rsid w:val="005C687B"/>
    <w:rsid w:val="005C795A"/>
    <w:rsid w:val="005C7A5C"/>
    <w:rsid w:val="005C7C61"/>
    <w:rsid w:val="005D0E42"/>
    <w:rsid w:val="005D11C4"/>
    <w:rsid w:val="005D15D4"/>
    <w:rsid w:val="005D1F6A"/>
    <w:rsid w:val="005D1F79"/>
    <w:rsid w:val="005D21CB"/>
    <w:rsid w:val="005D2399"/>
    <w:rsid w:val="005D2C29"/>
    <w:rsid w:val="005D2D90"/>
    <w:rsid w:val="005D371B"/>
    <w:rsid w:val="005D3935"/>
    <w:rsid w:val="005D3A35"/>
    <w:rsid w:val="005D3E22"/>
    <w:rsid w:val="005D4B43"/>
    <w:rsid w:val="005D4F9E"/>
    <w:rsid w:val="005D4FB2"/>
    <w:rsid w:val="005D58DC"/>
    <w:rsid w:val="005D5F1E"/>
    <w:rsid w:val="005D629F"/>
    <w:rsid w:val="005D6430"/>
    <w:rsid w:val="005D64A6"/>
    <w:rsid w:val="005D65BE"/>
    <w:rsid w:val="005D6DF5"/>
    <w:rsid w:val="005D78FF"/>
    <w:rsid w:val="005D7DE2"/>
    <w:rsid w:val="005D7DFE"/>
    <w:rsid w:val="005D7F6B"/>
    <w:rsid w:val="005E0594"/>
    <w:rsid w:val="005E0C75"/>
    <w:rsid w:val="005E112D"/>
    <w:rsid w:val="005E1194"/>
    <w:rsid w:val="005E1501"/>
    <w:rsid w:val="005E19D2"/>
    <w:rsid w:val="005E1A25"/>
    <w:rsid w:val="005E1B8C"/>
    <w:rsid w:val="005E2544"/>
    <w:rsid w:val="005E3360"/>
    <w:rsid w:val="005E3464"/>
    <w:rsid w:val="005E3B66"/>
    <w:rsid w:val="005E3DD0"/>
    <w:rsid w:val="005E4266"/>
    <w:rsid w:val="005E5576"/>
    <w:rsid w:val="005E56B0"/>
    <w:rsid w:val="005E5D50"/>
    <w:rsid w:val="005E60A2"/>
    <w:rsid w:val="005E6573"/>
    <w:rsid w:val="005E6696"/>
    <w:rsid w:val="005E7610"/>
    <w:rsid w:val="005E7D8F"/>
    <w:rsid w:val="005F0317"/>
    <w:rsid w:val="005F0C4B"/>
    <w:rsid w:val="005F1108"/>
    <w:rsid w:val="005F23A6"/>
    <w:rsid w:val="005F3A66"/>
    <w:rsid w:val="005F42D8"/>
    <w:rsid w:val="005F4321"/>
    <w:rsid w:val="005F4AEF"/>
    <w:rsid w:val="005F4DAA"/>
    <w:rsid w:val="005F5868"/>
    <w:rsid w:val="005F6024"/>
    <w:rsid w:val="005F6C72"/>
    <w:rsid w:val="00601276"/>
    <w:rsid w:val="006012A7"/>
    <w:rsid w:val="00601743"/>
    <w:rsid w:val="00601A6D"/>
    <w:rsid w:val="0060210A"/>
    <w:rsid w:val="006026D3"/>
    <w:rsid w:val="006026E1"/>
    <w:rsid w:val="006037E1"/>
    <w:rsid w:val="00603C62"/>
    <w:rsid w:val="00603D9C"/>
    <w:rsid w:val="0060434E"/>
    <w:rsid w:val="006045CF"/>
    <w:rsid w:val="00605C89"/>
    <w:rsid w:val="006061A7"/>
    <w:rsid w:val="00607752"/>
    <w:rsid w:val="00607856"/>
    <w:rsid w:val="00610206"/>
    <w:rsid w:val="00610BC9"/>
    <w:rsid w:val="00610D5D"/>
    <w:rsid w:val="00611956"/>
    <w:rsid w:val="00612A50"/>
    <w:rsid w:val="00612AF9"/>
    <w:rsid w:val="00612BCB"/>
    <w:rsid w:val="006139A2"/>
    <w:rsid w:val="00613C74"/>
    <w:rsid w:val="00614465"/>
    <w:rsid w:val="00614CB1"/>
    <w:rsid w:val="0061580C"/>
    <w:rsid w:val="00615E49"/>
    <w:rsid w:val="0061690B"/>
    <w:rsid w:val="00616DB8"/>
    <w:rsid w:val="00617FCA"/>
    <w:rsid w:val="006206D0"/>
    <w:rsid w:val="0062104F"/>
    <w:rsid w:val="006210FD"/>
    <w:rsid w:val="00622532"/>
    <w:rsid w:val="00622936"/>
    <w:rsid w:val="00622A80"/>
    <w:rsid w:val="00622B91"/>
    <w:rsid w:val="00622F9E"/>
    <w:rsid w:val="006235C4"/>
    <w:rsid w:val="00623D85"/>
    <w:rsid w:val="00624ECB"/>
    <w:rsid w:val="00624F7D"/>
    <w:rsid w:val="00624F97"/>
    <w:rsid w:val="00625193"/>
    <w:rsid w:val="00625538"/>
    <w:rsid w:val="00625F71"/>
    <w:rsid w:val="00625FE3"/>
    <w:rsid w:val="0062606A"/>
    <w:rsid w:val="00627059"/>
    <w:rsid w:val="006301F8"/>
    <w:rsid w:val="006304EA"/>
    <w:rsid w:val="00631E62"/>
    <w:rsid w:val="00631F9C"/>
    <w:rsid w:val="00632A48"/>
    <w:rsid w:val="00632C61"/>
    <w:rsid w:val="00633AB7"/>
    <w:rsid w:val="00633D41"/>
    <w:rsid w:val="00633F78"/>
    <w:rsid w:val="006342C2"/>
    <w:rsid w:val="00634472"/>
    <w:rsid w:val="00634482"/>
    <w:rsid w:val="006345C1"/>
    <w:rsid w:val="006347BB"/>
    <w:rsid w:val="00634AFC"/>
    <w:rsid w:val="006352C1"/>
    <w:rsid w:val="00635B4A"/>
    <w:rsid w:val="00635BB2"/>
    <w:rsid w:val="00636ACC"/>
    <w:rsid w:val="0064064D"/>
    <w:rsid w:val="006408FE"/>
    <w:rsid w:val="00641A06"/>
    <w:rsid w:val="00642369"/>
    <w:rsid w:val="006423A9"/>
    <w:rsid w:val="00642D10"/>
    <w:rsid w:val="00643367"/>
    <w:rsid w:val="00643E6B"/>
    <w:rsid w:val="0064550B"/>
    <w:rsid w:val="00645BD6"/>
    <w:rsid w:val="0064651A"/>
    <w:rsid w:val="00646C41"/>
    <w:rsid w:val="006473F2"/>
    <w:rsid w:val="00647656"/>
    <w:rsid w:val="00647C39"/>
    <w:rsid w:val="00647D2C"/>
    <w:rsid w:val="00647DAD"/>
    <w:rsid w:val="00652323"/>
    <w:rsid w:val="00653B9D"/>
    <w:rsid w:val="006544B2"/>
    <w:rsid w:val="006568C0"/>
    <w:rsid w:val="00656A71"/>
    <w:rsid w:val="0065726F"/>
    <w:rsid w:val="00660045"/>
    <w:rsid w:val="006602BA"/>
    <w:rsid w:val="00661060"/>
    <w:rsid w:val="006614D6"/>
    <w:rsid w:val="00661D75"/>
    <w:rsid w:val="00662479"/>
    <w:rsid w:val="00662DB3"/>
    <w:rsid w:val="006630CE"/>
    <w:rsid w:val="00663165"/>
    <w:rsid w:val="006637B3"/>
    <w:rsid w:val="00663943"/>
    <w:rsid w:val="00664744"/>
    <w:rsid w:val="006647A8"/>
    <w:rsid w:val="006647FC"/>
    <w:rsid w:val="00664DB1"/>
    <w:rsid w:val="00665B87"/>
    <w:rsid w:val="00665C9E"/>
    <w:rsid w:val="0066633F"/>
    <w:rsid w:val="00666610"/>
    <w:rsid w:val="00666688"/>
    <w:rsid w:val="00666D7F"/>
    <w:rsid w:val="006679F2"/>
    <w:rsid w:val="00667D52"/>
    <w:rsid w:val="00667E3C"/>
    <w:rsid w:val="00667FA8"/>
    <w:rsid w:val="00670538"/>
    <w:rsid w:val="00671BF8"/>
    <w:rsid w:val="00671C78"/>
    <w:rsid w:val="00671CA6"/>
    <w:rsid w:val="00671D39"/>
    <w:rsid w:val="00671DC5"/>
    <w:rsid w:val="0067297E"/>
    <w:rsid w:val="00672F84"/>
    <w:rsid w:val="00673183"/>
    <w:rsid w:val="00673A20"/>
    <w:rsid w:val="00673AB5"/>
    <w:rsid w:val="006740E4"/>
    <w:rsid w:val="00674148"/>
    <w:rsid w:val="00674BF1"/>
    <w:rsid w:val="00674DE2"/>
    <w:rsid w:val="00675803"/>
    <w:rsid w:val="00675975"/>
    <w:rsid w:val="00675976"/>
    <w:rsid w:val="00676059"/>
    <w:rsid w:val="006763F8"/>
    <w:rsid w:val="00680661"/>
    <w:rsid w:val="00680AC8"/>
    <w:rsid w:val="00680BC4"/>
    <w:rsid w:val="00680C53"/>
    <w:rsid w:val="00681DCA"/>
    <w:rsid w:val="006821E9"/>
    <w:rsid w:val="0068280F"/>
    <w:rsid w:val="00683080"/>
    <w:rsid w:val="0068395F"/>
    <w:rsid w:val="0068439C"/>
    <w:rsid w:val="006848F2"/>
    <w:rsid w:val="00684BA1"/>
    <w:rsid w:val="00686ACA"/>
    <w:rsid w:val="00686E25"/>
    <w:rsid w:val="00686F09"/>
    <w:rsid w:val="006872F8"/>
    <w:rsid w:val="006874B0"/>
    <w:rsid w:val="00687ED6"/>
    <w:rsid w:val="00687F53"/>
    <w:rsid w:val="00687FDF"/>
    <w:rsid w:val="0069016D"/>
    <w:rsid w:val="006901B9"/>
    <w:rsid w:val="00690327"/>
    <w:rsid w:val="00691714"/>
    <w:rsid w:val="00691893"/>
    <w:rsid w:val="00691C7B"/>
    <w:rsid w:val="00691F3D"/>
    <w:rsid w:val="006920FD"/>
    <w:rsid w:val="0069224C"/>
    <w:rsid w:val="006925D5"/>
    <w:rsid w:val="00693B43"/>
    <w:rsid w:val="00693B73"/>
    <w:rsid w:val="006941D0"/>
    <w:rsid w:val="006945E2"/>
    <w:rsid w:val="00694B02"/>
    <w:rsid w:val="00695671"/>
    <w:rsid w:val="00695D78"/>
    <w:rsid w:val="00695F76"/>
    <w:rsid w:val="00696475"/>
    <w:rsid w:val="00697630"/>
    <w:rsid w:val="006A08EC"/>
    <w:rsid w:val="006A0C87"/>
    <w:rsid w:val="006A1787"/>
    <w:rsid w:val="006A375E"/>
    <w:rsid w:val="006A3A86"/>
    <w:rsid w:val="006A40E0"/>
    <w:rsid w:val="006A40FA"/>
    <w:rsid w:val="006A4373"/>
    <w:rsid w:val="006A483F"/>
    <w:rsid w:val="006A4949"/>
    <w:rsid w:val="006A5E03"/>
    <w:rsid w:val="006A709E"/>
    <w:rsid w:val="006A7FDE"/>
    <w:rsid w:val="006B0708"/>
    <w:rsid w:val="006B092F"/>
    <w:rsid w:val="006B121F"/>
    <w:rsid w:val="006B1779"/>
    <w:rsid w:val="006B22C7"/>
    <w:rsid w:val="006B230E"/>
    <w:rsid w:val="006B2873"/>
    <w:rsid w:val="006B3339"/>
    <w:rsid w:val="006B3671"/>
    <w:rsid w:val="006B427B"/>
    <w:rsid w:val="006B49F8"/>
    <w:rsid w:val="006B4A65"/>
    <w:rsid w:val="006B5ED7"/>
    <w:rsid w:val="006B60F1"/>
    <w:rsid w:val="006B62BB"/>
    <w:rsid w:val="006B637A"/>
    <w:rsid w:val="006B6B48"/>
    <w:rsid w:val="006B6E9F"/>
    <w:rsid w:val="006B7E34"/>
    <w:rsid w:val="006C0D49"/>
    <w:rsid w:val="006C19E4"/>
    <w:rsid w:val="006C2888"/>
    <w:rsid w:val="006C4530"/>
    <w:rsid w:val="006C4C1A"/>
    <w:rsid w:val="006C5BE3"/>
    <w:rsid w:val="006C664D"/>
    <w:rsid w:val="006C779D"/>
    <w:rsid w:val="006D0C35"/>
    <w:rsid w:val="006D1E2C"/>
    <w:rsid w:val="006D2FF4"/>
    <w:rsid w:val="006D307F"/>
    <w:rsid w:val="006D3528"/>
    <w:rsid w:val="006D4595"/>
    <w:rsid w:val="006D459F"/>
    <w:rsid w:val="006D494A"/>
    <w:rsid w:val="006D4CC0"/>
    <w:rsid w:val="006D4D65"/>
    <w:rsid w:val="006D5BF7"/>
    <w:rsid w:val="006D6577"/>
    <w:rsid w:val="006D6DE2"/>
    <w:rsid w:val="006D753C"/>
    <w:rsid w:val="006D75BA"/>
    <w:rsid w:val="006D78EA"/>
    <w:rsid w:val="006D7D13"/>
    <w:rsid w:val="006E01D3"/>
    <w:rsid w:val="006E0467"/>
    <w:rsid w:val="006E089D"/>
    <w:rsid w:val="006E08EC"/>
    <w:rsid w:val="006E14C2"/>
    <w:rsid w:val="006E1B4B"/>
    <w:rsid w:val="006E1C66"/>
    <w:rsid w:val="006E262D"/>
    <w:rsid w:val="006E3849"/>
    <w:rsid w:val="006E4474"/>
    <w:rsid w:val="006E70E4"/>
    <w:rsid w:val="006E77A5"/>
    <w:rsid w:val="006E77E0"/>
    <w:rsid w:val="006E7C0B"/>
    <w:rsid w:val="006F124C"/>
    <w:rsid w:val="006F141E"/>
    <w:rsid w:val="006F1A87"/>
    <w:rsid w:val="006F2F5B"/>
    <w:rsid w:val="006F30E7"/>
    <w:rsid w:val="006F31A1"/>
    <w:rsid w:val="006F3549"/>
    <w:rsid w:val="006F36E8"/>
    <w:rsid w:val="006F3A06"/>
    <w:rsid w:val="006F429D"/>
    <w:rsid w:val="006F46E4"/>
    <w:rsid w:val="006F49A2"/>
    <w:rsid w:val="006F4F28"/>
    <w:rsid w:val="006F501C"/>
    <w:rsid w:val="006F5457"/>
    <w:rsid w:val="006F5AF4"/>
    <w:rsid w:val="006F5F55"/>
    <w:rsid w:val="006F61AD"/>
    <w:rsid w:val="006F628E"/>
    <w:rsid w:val="00700102"/>
    <w:rsid w:val="0070094C"/>
    <w:rsid w:val="00700FC5"/>
    <w:rsid w:val="00700FE1"/>
    <w:rsid w:val="007018BE"/>
    <w:rsid w:val="007031DC"/>
    <w:rsid w:val="00703B91"/>
    <w:rsid w:val="007040B8"/>
    <w:rsid w:val="0070474A"/>
    <w:rsid w:val="00704AF0"/>
    <w:rsid w:val="007066D3"/>
    <w:rsid w:val="00706A3A"/>
    <w:rsid w:val="00706A96"/>
    <w:rsid w:val="0070754E"/>
    <w:rsid w:val="00707C16"/>
    <w:rsid w:val="00707D38"/>
    <w:rsid w:val="00710FFA"/>
    <w:rsid w:val="007116D2"/>
    <w:rsid w:val="0071218A"/>
    <w:rsid w:val="00712F01"/>
    <w:rsid w:val="00713C46"/>
    <w:rsid w:val="007140C1"/>
    <w:rsid w:val="0071484B"/>
    <w:rsid w:val="007149F8"/>
    <w:rsid w:val="00715622"/>
    <w:rsid w:val="00715F2A"/>
    <w:rsid w:val="00716D54"/>
    <w:rsid w:val="007173C5"/>
    <w:rsid w:val="00720285"/>
    <w:rsid w:val="00720958"/>
    <w:rsid w:val="00720EF1"/>
    <w:rsid w:val="00720F4E"/>
    <w:rsid w:val="007216A4"/>
    <w:rsid w:val="0072171B"/>
    <w:rsid w:val="007222E8"/>
    <w:rsid w:val="00722F28"/>
    <w:rsid w:val="0072397B"/>
    <w:rsid w:val="00723C47"/>
    <w:rsid w:val="00724521"/>
    <w:rsid w:val="00725579"/>
    <w:rsid w:val="007258F0"/>
    <w:rsid w:val="007259EB"/>
    <w:rsid w:val="007260D5"/>
    <w:rsid w:val="007262F7"/>
    <w:rsid w:val="007278E6"/>
    <w:rsid w:val="00727FEE"/>
    <w:rsid w:val="00730424"/>
    <w:rsid w:val="0073053C"/>
    <w:rsid w:val="00730740"/>
    <w:rsid w:val="00730861"/>
    <w:rsid w:val="00730DA7"/>
    <w:rsid w:val="00731668"/>
    <w:rsid w:val="00731F4D"/>
    <w:rsid w:val="007336A3"/>
    <w:rsid w:val="0073400C"/>
    <w:rsid w:val="00734397"/>
    <w:rsid w:val="00735629"/>
    <w:rsid w:val="007356E3"/>
    <w:rsid w:val="007358E7"/>
    <w:rsid w:val="00735A2F"/>
    <w:rsid w:val="00737567"/>
    <w:rsid w:val="00737756"/>
    <w:rsid w:val="00740240"/>
    <w:rsid w:val="00740502"/>
    <w:rsid w:val="007406DC"/>
    <w:rsid w:val="00740796"/>
    <w:rsid w:val="007416AE"/>
    <w:rsid w:val="00741933"/>
    <w:rsid w:val="0074197A"/>
    <w:rsid w:val="00741A91"/>
    <w:rsid w:val="007420BF"/>
    <w:rsid w:val="00742C65"/>
    <w:rsid w:val="00742C76"/>
    <w:rsid w:val="007439E2"/>
    <w:rsid w:val="00743A6E"/>
    <w:rsid w:val="00743C21"/>
    <w:rsid w:val="00745F85"/>
    <w:rsid w:val="00746EAC"/>
    <w:rsid w:val="007476E6"/>
    <w:rsid w:val="00747CA3"/>
    <w:rsid w:val="00747D05"/>
    <w:rsid w:val="00751BCE"/>
    <w:rsid w:val="00751E3F"/>
    <w:rsid w:val="00751F26"/>
    <w:rsid w:val="0075342C"/>
    <w:rsid w:val="00754EAB"/>
    <w:rsid w:val="00755564"/>
    <w:rsid w:val="007557D7"/>
    <w:rsid w:val="00755D30"/>
    <w:rsid w:val="00755F84"/>
    <w:rsid w:val="007566D4"/>
    <w:rsid w:val="00756BE9"/>
    <w:rsid w:val="00756CE4"/>
    <w:rsid w:val="00757393"/>
    <w:rsid w:val="00757CBE"/>
    <w:rsid w:val="00757DC8"/>
    <w:rsid w:val="00757F13"/>
    <w:rsid w:val="00760252"/>
    <w:rsid w:val="0076041C"/>
    <w:rsid w:val="00760AB6"/>
    <w:rsid w:val="00760F41"/>
    <w:rsid w:val="0076143A"/>
    <w:rsid w:val="00761F68"/>
    <w:rsid w:val="00762ADE"/>
    <w:rsid w:val="007635C3"/>
    <w:rsid w:val="007637F4"/>
    <w:rsid w:val="007643CD"/>
    <w:rsid w:val="0076464D"/>
    <w:rsid w:val="007647A6"/>
    <w:rsid w:val="0076528E"/>
    <w:rsid w:val="007662CB"/>
    <w:rsid w:val="00766699"/>
    <w:rsid w:val="00767C3B"/>
    <w:rsid w:val="00770394"/>
    <w:rsid w:val="00770754"/>
    <w:rsid w:val="00770A9C"/>
    <w:rsid w:val="00771119"/>
    <w:rsid w:val="007712B7"/>
    <w:rsid w:val="00771F93"/>
    <w:rsid w:val="00772C11"/>
    <w:rsid w:val="00772CEA"/>
    <w:rsid w:val="00774E08"/>
    <w:rsid w:val="00774E8F"/>
    <w:rsid w:val="007753FA"/>
    <w:rsid w:val="00775E8D"/>
    <w:rsid w:val="00776340"/>
    <w:rsid w:val="007768DF"/>
    <w:rsid w:val="00776F49"/>
    <w:rsid w:val="007775BF"/>
    <w:rsid w:val="007777BE"/>
    <w:rsid w:val="00777A44"/>
    <w:rsid w:val="007804E3"/>
    <w:rsid w:val="00781EA2"/>
    <w:rsid w:val="00782F35"/>
    <w:rsid w:val="007834E3"/>
    <w:rsid w:val="007835ED"/>
    <w:rsid w:val="00784A66"/>
    <w:rsid w:val="00784B6E"/>
    <w:rsid w:val="00784B7D"/>
    <w:rsid w:val="00784F66"/>
    <w:rsid w:val="0078584F"/>
    <w:rsid w:val="007865EE"/>
    <w:rsid w:val="00790E49"/>
    <w:rsid w:val="00791488"/>
    <w:rsid w:val="00791D24"/>
    <w:rsid w:val="00791D5A"/>
    <w:rsid w:val="0079206C"/>
    <w:rsid w:val="00792843"/>
    <w:rsid w:val="007939D7"/>
    <w:rsid w:val="00794821"/>
    <w:rsid w:val="00794B1E"/>
    <w:rsid w:val="00794FE7"/>
    <w:rsid w:val="007968C0"/>
    <w:rsid w:val="00796CDA"/>
    <w:rsid w:val="00796F6F"/>
    <w:rsid w:val="00796F77"/>
    <w:rsid w:val="007970FC"/>
    <w:rsid w:val="0079765F"/>
    <w:rsid w:val="00797E8C"/>
    <w:rsid w:val="007A11DA"/>
    <w:rsid w:val="007A162F"/>
    <w:rsid w:val="007A203A"/>
    <w:rsid w:val="007A217C"/>
    <w:rsid w:val="007A25FD"/>
    <w:rsid w:val="007A2602"/>
    <w:rsid w:val="007A2DDD"/>
    <w:rsid w:val="007A33BA"/>
    <w:rsid w:val="007A3530"/>
    <w:rsid w:val="007A37CF"/>
    <w:rsid w:val="007A39FA"/>
    <w:rsid w:val="007A3E38"/>
    <w:rsid w:val="007A4053"/>
    <w:rsid w:val="007A4A2D"/>
    <w:rsid w:val="007A4CB8"/>
    <w:rsid w:val="007A4F5E"/>
    <w:rsid w:val="007A5BF5"/>
    <w:rsid w:val="007A6322"/>
    <w:rsid w:val="007A657E"/>
    <w:rsid w:val="007A6586"/>
    <w:rsid w:val="007A6B5E"/>
    <w:rsid w:val="007A79C7"/>
    <w:rsid w:val="007A7A2E"/>
    <w:rsid w:val="007A7CDF"/>
    <w:rsid w:val="007B00DD"/>
    <w:rsid w:val="007B0DC5"/>
    <w:rsid w:val="007B212B"/>
    <w:rsid w:val="007B2BD7"/>
    <w:rsid w:val="007B324A"/>
    <w:rsid w:val="007B3484"/>
    <w:rsid w:val="007B375E"/>
    <w:rsid w:val="007B3802"/>
    <w:rsid w:val="007B3BA7"/>
    <w:rsid w:val="007B3C45"/>
    <w:rsid w:val="007B4319"/>
    <w:rsid w:val="007B4623"/>
    <w:rsid w:val="007B464E"/>
    <w:rsid w:val="007B4DFF"/>
    <w:rsid w:val="007B4ED6"/>
    <w:rsid w:val="007B5D5B"/>
    <w:rsid w:val="007B646C"/>
    <w:rsid w:val="007B6CF4"/>
    <w:rsid w:val="007B6E2E"/>
    <w:rsid w:val="007C0E37"/>
    <w:rsid w:val="007C10E0"/>
    <w:rsid w:val="007C129C"/>
    <w:rsid w:val="007C12C8"/>
    <w:rsid w:val="007C1DFF"/>
    <w:rsid w:val="007C20AA"/>
    <w:rsid w:val="007C23BB"/>
    <w:rsid w:val="007C30DD"/>
    <w:rsid w:val="007C3879"/>
    <w:rsid w:val="007C441A"/>
    <w:rsid w:val="007C473C"/>
    <w:rsid w:val="007C4AC7"/>
    <w:rsid w:val="007C4C91"/>
    <w:rsid w:val="007C4D18"/>
    <w:rsid w:val="007C57D2"/>
    <w:rsid w:val="007C58A1"/>
    <w:rsid w:val="007C6418"/>
    <w:rsid w:val="007C686B"/>
    <w:rsid w:val="007C6A4E"/>
    <w:rsid w:val="007C70C9"/>
    <w:rsid w:val="007C722B"/>
    <w:rsid w:val="007C7692"/>
    <w:rsid w:val="007C77C8"/>
    <w:rsid w:val="007C79F4"/>
    <w:rsid w:val="007C7B90"/>
    <w:rsid w:val="007D0C98"/>
    <w:rsid w:val="007D0E69"/>
    <w:rsid w:val="007D1596"/>
    <w:rsid w:val="007D24F4"/>
    <w:rsid w:val="007D298A"/>
    <w:rsid w:val="007D2DDB"/>
    <w:rsid w:val="007D3516"/>
    <w:rsid w:val="007D3680"/>
    <w:rsid w:val="007D4588"/>
    <w:rsid w:val="007D46F2"/>
    <w:rsid w:val="007D49A8"/>
    <w:rsid w:val="007D5232"/>
    <w:rsid w:val="007D5924"/>
    <w:rsid w:val="007D6EB8"/>
    <w:rsid w:val="007D7153"/>
    <w:rsid w:val="007D7B93"/>
    <w:rsid w:val="007D7D43"/>
    <w:rsid w:val="007D7E36"/>
    <w:rsid w:val="007E20D2"/>
    <w:rsid w:val="007E2415"/>
    <w:rsid w:val="007E24C9"/>
    <w:rsid w:val="007E2C0D"/>
    <w:rsid w:val="007E4879"/>
    <w:rsid w:val="007E5005"/>
    <w:rsid w:val="007E5A57"/>
    <w:rsid w:val="007E5ABF"/>
    <w:rsid w:val="007E5D3E"/>
    <w:rsid w:val="007E6267"/>
    <w:rsid w:val="007E63E8"/>
    <w:rsid w:val="007E706A"/>
    <w:rsid w:val="007F0969"/>
    <w:rsid w:val="007F0A64"/>
    <w:rsid w:val="007F183A"/>
    <w:rsid w:val="007F1F9F"/>
    <w:rsid w:val="007F2012"/>
    <w:rsid w:val="007F367B"/>
    <w:rsid w:val="007F430D"/>
    <w:rsid w:val="007F4517"/>
    <w:rsid w:val="007F45CC"/>
    <w:rsid w:val="007F5194"/>
    <w:rsid w:val="007F547B"/>
    <w:rsid w:val="007F5615"/>
    <w:rsid w:val="007F6DD4"/>
    <w:rsid w:val="007F7029"/>
    <w:rsid w:val="007F7CB5"/>
    <w:rsid w:val="007F7E0E"/>
    <w:rsid w:val="00800039"/>
    <w:rsid w:val="00800835"/>
    <w:rsid w:val="008008C6"/>
    <w:rsid w:val="00800B0B"/>
    <w:rsid w:val="008029A5"/>
    <w:rsid w:val="008033BD"/>
    <w:rsid w:val="00804034"/>
    <w:rsid w:val="0080415C"/>
    <w:rsid w:val="008065C3"/>
    <w:rsid w:val="00806B1C"/>
    <w:rsid w:val="00807090"/>
    <w:rsid w:val="00807E14"/>
    <w:rsid w:val="008114A7"/>
    <w:rsid w:val="00811F8C"/>
    <w:rsid w:val="0081205B"/>
    <w:rsid w:val="00812CD4"/>
    <w:rsid w:val="00812FBE"/>
    <w:rsid w:val="00813121"/>
    <w:rsid w:val="00813715"/>
    <w:rsid w:val="008137C8"/>
    <w:rsid w:val="00813AD5"/>
    <w:rsid w:val="00814476"/>
    <w:rsid w:val="00814994"/>
    <w:rsid w:val="00814997"/>
    <w:rsid w:val="00815006"/>
    <w:rsid w:val="008156FE"/>
    <w:rsid w:val="008158A0"/>
    <w:rsid w:val="00815B11"/>
    <w:rsid w:val="00815E6D"/>
    <w:rsid w:val="00815EB5"/>
    <w:rsid w:val="008161FD"/>
    <w:rsid w:val="00817618"/>
    <w:rsid w:val="00817DC5"/>
    <w:rsid w:val="008200B0"/>
    <w:rsid w:val="008203BD"/>
    <w:rsid w:val="0082081B"/>
    <w:rsid w:val="00820859"/>
    <w:rsid w:val="00820958"/>
    <w:rsid w:val="00820E95"/>
    <w:rsid w:val="00820EBE"/>
    <w:rsid w:val="00821680"/>
    <w:rsid w:val="008217D6"/>
    <w:rsid w:val="00821BE8"/>
    <w:rsid w:val="008221CB"/>
    <w:rsid w:val="008223DD"/>
    <w:rsid w:val="008224D0"/>
    <w:rsid w:val="008226D0"/>
    <w:rsid w:val="008228CB"/>
    <w:rsid w:val="00822D6D"/>
    <w:rsid w:val="00823603"/>
    <w:rsid w:val="00823DE8"/>
    <w:rsid w:val="0082472B"/>
    <w:rsid w:val="00824836"/>
    <w:rsid w:val="00824D2A"/>
    <w:rsid w:val="00825113"/>
    <w:rsid w:val="00825C32"/>
    <w:rsid w:val="00825C98"/>
    <w:rsid w:val="00826328"/>
    <w:rsid w:val="00826611"/>
    <w:rsid w:val="008267AE"/>
    <w:rsid w:val="00826952"/>
    <w:rsid w:val="00827485"/>
    <w:rsid w:val="0082779B"/>
    <w:rsid w:val="008277BB"/>
    <w:rsid w:val="00827F7D"/>
    <w:rsid w:val="00830B67"/>
    <w:rsid w:val="00830E74"/>
    <w:rsid w:val="0083121A"/>
    <w:rsid w:val="008315EE"/>
    <w:rsid w:val="0083213F"/>
    <w:rsid w:val="00832BFD"/>
    <w:rsid w:val="008333BD"/>
    <w:rsid w:val="00833F28"/>
    <w:rsid w:val="00833F82"/>
    <w:rsid w:val="008358DD"/>
    <w:rsid w:val="00835C33"/>
    <w:rsid w:val="008364CC"/>
    <w:rsid w:val="0083755C"/>
    <w:rsid w:val="008375BA"/>
    <w:rsid w:val="00837672"/>
    <w:rsid w:val="00837719"/>
    <w:rsid w:val="0083776E"/>
    <w:rsid w:val="00840427"/>
    <w:rsid w:val="0084052A"/>
    <w:rsid w:val="00840944"/>
    <w:rsid w:val="00840C76"/>
    <w:rsid w:val="00840F10"/>
    <w:rsid w:val="00841697"/>
    <w:rsid w:val="00842018"/>
    <w:rsid w:val="0084216E"/>
    <w:rsid w:val="00842392"/>
    <w:rsid w:val="00842AA3"/>
    <w:rsid w:val="00843CB6"/>
    <w:rsid w:val="00844202"/>
    <w:rsid w:val="0084473D"/>
    <w:rsid w:val="00845CF3"/>
    <w:rsid w:val="00845F17"/>
    <w:rsid w:val="00845F4F"/>
    <w:rsid w:val="00847D1C"/>
    <w:rsid w:val="00850808"/>
    <w:rsid w:val="00850DAA"/>
    <w:rsid w:val="008513DB"/>
    <w:rsid w:val="00851487"/>
    <w:rsid w:val="008514D0"/>
    <w:rsid w:val="00852F52"/>
    <w:rsid w:val="00853C2F"/>
    <w:rsid w:val="00853EB1"/>
    <w:rsid w:val="0085409E"/>
    <w:rsid w:val="008542E9"/>
    <w:rsid w:val="00854345"/>
    <w:rsid w:val="00854A26"/>
    <w:rsid w:val="00855885"/>
    <w:rsid w:val="00857A4B"/>
    <w:rsid w:val="00857BD7"/>
    <w:rsid w:val="00860022"/>
    <w:rsid w:val="00860490"/>
    <w:rsid w:val="008604A7"/>
    <w:rsid w:val="00860759"/>
    <w:rsid w:val="00860980"/>
    <w:rsid w:val="008610C4"/>
    <w:rsid w:val="00861163"/>
    <w:rsid w:val="00861A04"/>
    <w:rsid w:val="00862369"/>
    <w:rsid w:val="008626ED"/>
    <w:rsid w:val="00862C52"/>
    <w:rsid w:val="0086301B"/>
    <w:rsid w:val="00863CA4"/>
    <w:rsid w:val="00864A69"/>
    <w:rsid w:val="00864A9E"/>
    <w:rsid w:val="00864DB6"/>
    <w:rsid w:val="00865516"/>
    <w:rsid w:val="008658B5"/>
    <w:rsid w:val="00865C7E"/>
    <w:rsid w:val="0086677E"/>
    <w:rsid w:val="00867009"/>
    <w:rsid w:val="008704B3"/>
    <w:rsid w:val="00870F14"/>
    <w:rsid w:val="008711FB"/>
    <w:rsid w:val="0087127B"/>
    <w:rsid w:val="00871A34"/>
    <w:rsid w:val="00872A04"/>
    <w:rsid w:val="00872E64"/>
    <w:rsid w:val="008737BC"/>
    <w:rsid w:val="00873B56"/>
    <w:rsid w:val="008741B4"/>
    <w:rsid w:val="00874209"/>
    <w:rsid w:val="00874539"/>
    <w:rsid w:val="0087466E"/>
    <w:rsid w:val="00875399"/>
    <w:rsid w:val="00875448"/>
    <w:rsid w:val="00875BD7"/>
    <w:rsid w:val="00876338"/>
    <w:rsid w:val="00876448"/>
    <w:rsid w:val="00876507"/>
    <w:rsid w:val="008777E8"/>
    <w:rsid w:val="0088006B"/>
    <w:rsid w:val="0088089E"/>
    <w:rsid w:val="00880B57"/>
    <w:rsid w:val="008812BE"/>
    <w:rsid w:val="00881AFB"/>
    <w:rsid w:val="00882442"/>
    <w:rsid w:val="00882636"/>
    <w:rsid w:val="0088288B"/>
    <w:rsid w:val="00882AA4"/>
    <w:rsid w:val="00882DD8"/>
    <w:rsid w:val="00882E39"/>
    <w:rsid w:val="00882E91"/>
    <w:rsid w:val="00883D0D"/>
    <w:rsid w:val="0088483B"/>
    <w:rsid w:val="00884A3C"/>
    <w:rsid w:val="00885258"/>
    <w:rsid w:val="00885737"/>
    <w:rsid w:val="00885B3C"/>
    <w:rsid w:val="00886E1E"/>
    <w:rsid w:val="008873C1"/>
    <w:rsid w:val="00887443"/>
    <w:rsid w:val="00887496"/>
    <w:rsid w:val="00887866"/>
    <w:rsid w:val="00887A4A"/>
    <w:rsid w:val="00887D57"/>
    <w:rsid w:val="0089116B"/>
    <w:rsid w:val="00893095"/>
    <w:rsid w:val="00893F40"/>
    <w:rsid w:val="00894907"/>
    <w:rsid w:val="00894F74"/>
    <w:rsid w:val="008951A9"/>
    <w:rsid w:val="00895B62"/>
    <w:rsid w:val="008967BD"/>
    <w:rsid w:val="00896D1A"/>
    <w:rsid w:val="00897110"/>
    <w:rsid w:val="008972E6"/>
    <w:rsid w:val="008A058F"/>
    <w:rsid w:val="008A13E7"/>
    <w:rsid w:val="008A1989"/>
    <w:rsid w:val="008A28E4"/>
    <w:rsid w:val="008A2AC5"/>
    <w:rsid w:val="008A2B1C"/>
    <w:rsid w:val="008A2D55"/>
    <w:rsid w:val="008A3842"/>
    <w:rsid w:val="008A38CD"/>
    <w:rsid w:val="008A3A23"/>
    <w:rsid w:val="008A4132"/>
    <w:rsid w:val="008A4907"/>
    <w:rsid w:val="008A5421"/>
    <w:rsid w:val="008A5593"/>
    <w:rsid w:val="008A5DE8"/>
    <w:rsid w:val="008A5E5C"/>
    <w:rsid w:val="008A7C56"/>
    <w:rsid w:val="008B040A"/>
    <w:rsid w:val="008B0595"/>
    <w:rsid w:val="008B0675"/>
    <w:rsid w:val="008B08C4"/>
    <w:rsid w:val="008B106A"/>
    <w:rsid w:val="008B1446"/>
    <w:rsid w:val="008B1F2C"/>
    <w:rsid w:val="008B2779"/>
    <w:rsid w:val="008B2B66"/>
    <w:rsid w:val="008B2E88"/>
    <w:rsid w:val="008B423D"/>
    <w:rsid w:val="008B42A9"/>
    <w:rsid w:val="008B49C2"/>
    <w:rsid w:val="008B4CDE"/>
    <w:rsid w:val="008B54EE"/>
    <w:rsid w:val="008B5E02"/>
    <w:rsid w:val="008B5ECB"/>
    <w:rsid w:val="008B6F93"/>
    <w:rsid w:val="008C0E8B"/>
    <w:rsid w:val="008C1410"/>
    <w:rsid w:val="008C21A5"/>
    <w:rsid w:val="008C33C7"/>
    <w:rsid w:val="008C3ECD"/>
    <w:rsid w:val="008C4171"/>
    <w:rsid w:val="008C4BD3"/>
    <w:rsid w:val="008C4FC2"/>
    <w:rsid w:val="008C553B"/>
    <w:rsid w:val="008C624F"/>
    <w:rsid w:val="008C743B"/>
    <w:rsid w:val="008D0E1C"/>
    <w:rsid w:val="008D11C8"/>
    <w:rsid w:val="008D1279"/>
    <w:rsid w:val="008D177D"/>
    <w:rsid w:val="008D1E03"/>
    <w:rsid w:val="008D2C38"/>
    <w:rsid w:val="008D35A2"/>
    <w:rsid w:val="008D3A3E"/>
    <w:rsid w:val="008D3AE3"/>
    <w:rsid w:val="008D3DE1"/>
    <w:rsid w:val="008D3ED0"/>
    <w:rsid w:val="008D4712"/>
    <w:rsid w:val="008D536D"/>
    <w:rsid w:val="008D5EFE"/>
    <w:rsid w:val="008D650D"/>
    <w:rsid w:val="008D687F"/>
    <w:rsid w:val="008D694B"/>
    <w:rsid w:val="008D6E4A"/>
    <w:rsid w:val="008D6E83"/>
    <w:rsid w:val="008D7063"/>
    <w:rsid w:val="008D7273"/>
    <w:rsid w:val="008D7D46"/>
    <w:rsid w:val="008E0E2D"/>
    <w:rsid w:val="008E0EE5"/>
    <w:rsid w:val="008E182D"/>
    <w:rsid w:val="008E1DAF"/>
    <w:rsid w:val="008E259B"/>
    <w:rsid w:val="008E269C"/>
    <w:rsid w:val="008E461F"/>
    <w:rsid w:val="008E4D2E"/>
    <w:rsid w:val="008E4F54"/>
    <w:rsid w:val="008E5297"/>
    <w:rsid w:val="008E56EA"/>
    <w:rsid w:val="008E596F"/>
    <w:rsid w:val="008E6089"/>
    <w:rsid w:val="008E6AC7"/>
    <w:rsid w:val="008E7727"/>
    <w:rsid w:val="008E7A3F"/>
    <w:rsid w:val="008F0214"/>
    <w:rsid w:val="008F0B9E"/>
    <w:rsid w:val="008F1ACE"/>
    <w:rsid w:val="008F1E54"/>
    <w:rsid w:val="008F2037"/>
    <w:rsid w:val="008F34ED"/>
    <w:rsid w:val="008F3BEB"/>
    <w:rsid w:val="008F44BA"/>
    <w:rsid w:val="008F5CEF"/>
    <w:rsid w:val="008F656D"/>
    <w:rsid w:val="008F7828"/>
    <w:rsid w:val="008F7EC8"/>
    <w:rsid w:val="00902221"/>
    <w:rsid w:val="00902452"/>
    <w:rsid w:val="00902677"/>
    <w:rsid w:val="00902D3E"/>
    <w:rsid w:val="009037C9"/>
    <w:rsid w:val="0090464A"/>
    <w:rsid w:val="00906595"/>
    <w:rsid w:val="00906C59"/>
    <w:rsid w:val="00907E82"/>
    <w:rsid w:val="00907F80"/>
    <w:rsid w:val="00907FA6"/>
    <w:rsid w:val="009104A0"/>
    <w:rsid w:val="0091091C"/>
    <w:rsid w:val="00910B43"/>
    <w:rsid w:val="00910EF8"/>
    <w:rsid w:val="00911126"/>
    <w:rsid w:val="00911302"/>
    <w:rsid w:val="00911450"/>
    <w:rsid w:val="009120EB"/>
    <w:rsid w:val="00912585"/>
    <w:rsid w:val="00912BDD"/>
    <w:rsid w:val="00913997"/>
    <w:rsid w:val="00913AA7"/>
    <w:rsid w:val="0091404C"/>
    <w:rsid w:val="00914F45"/>
    <w:rsid w:val="009167FE"/>
    <w:rsid w:val="009168D2"/>
    <w:rsid w:val="009170EB"/>
    <w:rsid w:val="009172BB"/>
    <w:rsid w:val="009177F1"/>
    <w:rsid w:val="0091789B"/>
    <w:rsid w:val="009178A6"/>
    <w:rsid w:val="00917BD5"/>
    <w:rsid w:val="00917C1D"/>
    <w:rsid w:val="009200F7"/>
    <w:rsid w:val="00921001"/>
    <w:rsid w:val="009210B9"/>
    <w:rsid w:val="009214A0"/>
    <w:rsid w:val="009225FB"/>
    <w:rsid w:val="0092298B"/>
    <w:rsid w:val="00922E6D"/>
    <w:rsid w:val="009230DA"/>
    <w:rsid w:val="00923F9D"/>
    <w:rsid w:val="00924CE9"/>
    <w:rsid w:val="00925FD5"/>
    <w:rsid w:val="0092626E"/>
    <w:rsid w:val="00927220"/>
    <w:rsid w:val="009278CD"/>
    <w:rsid w:val="00927921"/>
    <w:rsid w:val="00927CAC"/>
    <w:rsid w:val="00927FAC"/>
    <w:rsid w:val="009309F9"/>
    <w:rsid w:val="00930A23"/>
    <w:rsid w:val="00931527"/>
    <w:rsid w:val="009318FD"/>
    <w:rsid w:val="00931AD0"/>
    <w:rsid w:val="00931E8A"/>
    <w:rsid w:val="00933091"/>
    <w:rsid w:val="0093361D"/>
    <w:rsid w:val="00933D71"/>
    <w:rsid w:val="009342D2"/>
    <w:rsid w:val="00935077"/>
    <w:rsid w:val="0093522B"/>
    <w:rsid w:val="009353FE"/>
    <w:rsid w:val="00935B8E"/>
    <w:rsid w:val="00936575"/>
    <w:rsid w:val="00936A6B"/>
    <w:rsid w:val="00936D28"/>
    <w:rsid w:val="00936D3B"/>
    <w:rsid w:val="009370F3"/>
    <w:rsid w:val="00937151"/>
    <w:rsid w:val="009378A6"/>
    <w:rsid w:val="00937AE6"/>
    <w:rsid w:val="0094029D"/>
    <w:rsid w:val="00940B6C"/>
    <w:rsid w:val="00941E03"/>
    <w:rsid w:val="00943502"/>
    <w:rsid w:val="00943602"/>
    <w:rsid w:val="00943B92"/>
    <w:rsid w:val="00943DFE"/>
    <w:rsid w:val="00943E6A"/>
    <w:rsid w:val="00944701"/>
    <w:rsid w:val="00944B37"/>
    <w:rsid w:val="00945285"/>
    <w:rsid w:val="0094578B"/>
    <w:rsid w:val="00945C73"/>
    <w:rsid w:val="00945D68"/>
    <w:rsid w:val="00945FC8"/>
    <w:rsid w:val="009463FE"/>
    <w:rsid w:val="00946A13"/>
    <w:rsid w:val="00946DD1"/>
    <w:rsid w:val="009471A5"/>
    <w:rsid w:val="00947574"/>
    <w:rsid w:val="00947700"/>
    <w:rsid w:val="00947CA0"/>
    <w:rsid w:val="00947EE5"/>
    <w:rsid w:val="009507E6"/>
    <w:rsid w:val="0095090C"/>
    <w:rsid w:val="00950C71"/>
    <w:rsid w:val="0095230A"/>
    <w:rsid w:val="00953469"/>
    <w:rsid w:val="009545A5"/>
    <w:rsid w:val="009546AC"/>
    <w:rsid w:val="00954BC8"/>
    <w:rsid w:val="00954FCF"/>
    <w:rsid w:val="00955EFC"/>
    <w:rsid w:val="00956373"/>
    <w:rsid w:val="009563AE"/>
    <w:rsid w:val="0095697E"/>
    <w:rsid w:val="00957810"/>
    <w:rsid w:val="00957F31"/>
    <w:rsid w:val="00957F95"/>
    <w:rsid w:val="00960042"/>
    <w:rsid w:val="0096019E"/>
    <w:rsid w:val="00960596"/>
    <w:rsid w:val="00960793"/>
    <w:rsid w:val="009618A2"/>
    <w:rsid w:val="00961CB9"/>
    <w:rsid w:val="00962A5F"/>
    <w:rsid w:val="00963414"/>
    <w:rsid w:val="0096356A"/>
    <w:rsid w:val="00963C8B"/>
    <w:rsid w:val="00963E4B"/>
    <w:rsid w:val="0096488B"/>
    <w:rsid w:val="00964E0C"/>
    <w:rsid w:val="009655DC"/>
    <w:rsid w:val="00965735"/>
    <w:rsid w:val="00965806"/>
    <w:rsid w:val="009658E6"/>
    <w:rsid w:val="00965D0D"/>
    <w:rsid w:val="0096604C"/>
    <w:rsid w:val="009674FB"/>
    <w:rsid w:val="009675F0"/>
    <w:rsid w:val="0097017A"/>
    <w:rsid w:val="00971804"/>
    <w:rsid w:val="009718F9"/>
    <w:rsid w:val="0097229C"/>
    <w:rsid w:val="009728DC"/>
    <w:rsid w:val="00973494"/>
    <w:rsid w:val="00973B6A"/>
    <w:rsid w:val="009749F4"/>
    <w:rsid w:val="00974DF8"/>
    <w:rsid w:val="00975192"/>
    <w:rsid w:val="009752B0"/>
    <w:rsid w:val="009754F5"/>
    <w:rsid w:val="0097559E"/>
    <w:rsid w:val="009755C4"/>
    <w:rsid w:val="00975679"/>
    <w:rsid w:val="00975CAF"/>
    <w:rsid w:val="0097743C"/>
    <w:rsid w:val="00981621"/>
    <w:rsid w:val="00982794"/>
    <w:rsid w:val="00982EF5"/>
    <w:rsid w:val="0098312E"/>
    <w:rsid w:val="009841C9"/>
    <w:rsid w:val="00984765"/>
    <w:rsid w:val="00984D83"/>
    <w:rsid w:val="0098566B"/>
    <w:rsid w:val="0098621A"/>
    <w:rsid w:val="00987107"/>
    <w:rsid w:val="0098726C"/>
    <w:rsid w:val="00987362"/>
    <w:rsid w:val="009876B7"/>
    <w:rsid w:val="009878E1"/>
    <w:rsid w:val="0099050E"/>
    <w:rsid w:val="00990550"/>
    <w:rsid w:val="00990859"/>
    <w:rsid w:val="00991B73"/>
    <w:rsid w:val="00991BE9"/>
    <w:rsid w:val="00992176"/>
    <w:rsid w:val="009924B0"/>
    <w:rsid w:val="00992C3C"/>
    <w:rsid w:val="00992F19"/>
    <w:rsid w:val="0099337F"/>
    <w:rsid w:val="009933BC"/>
    <w:rsid w:val="00993512"/>
    <w:rsid w:val="00994022"/>
    <w:rsid w:val="009945E2"/>
    <w:rsid w:val="00995FE2"/>
    <w:rsid w:val="00997026"/>
    <w:rsid w:val="0099714D"/>
    <w:rsid w:val="009973B9"/>
    <w:rsid w:val="009976FA"/>
    <w:rsid w:val="00997745"/>
    <w:rsid w:val="00997FF0"/>
    <w:rsid w:val="009A1C17"/>
    <w:rsid w:val="009A1C5C"/>
    <w:rsid w:val="009A1EAC"/>
    <w:rsid w:val="009A1F7B"/>
    <w:rsid w:val="009A3B6B"/>
    <w:rsid w:val="009A4240"/>
    <w:rsid w:val="009A46F2"/>
    <w:rsid w:val="009A4749"/>
    <w:rsid w:val="009A4B60"/>
    <w:rsid w:val="009A5298"/>
    <w:rsid w:val="009A5884"/>
    <w:rsid w:val="009A6237"/>
    <w:rsid w:val="009A6CBB"/>
    <w:rsid w:val="009A6E84"/>
    <w:rsid w:val="009A7CA1"/>
    <w:rsid w:val="009B08BD"/>
    <w:rsid w:val="009B09BD"/>
    <w:rsid w:val="009B0DBC"/>
    <w:rsid w:val="009B1427"/>
    <w:rsid w:val="009B24A2"/>
    <w:rsid w:val="009B2E81"/>
    <w:rsid w:val="009B2EE5"/>
    <w:rsid w:val="009B2F71"/>
    <w:rsid w:val="009B3005"/>
    <w:rsid w:val="009B31F0"/>
    <w:rsid w:val="009B3C57"/>
    <w:rsid w:val="009B4E93"/>
    <w:rsid w:val="009B4FDA"/>
    <w:rsid w:val="009B51E5"/>
    <w:rsid w:val="009B5908"/>
    <w:rsid w:val="009B5B3C"/>
    <w:rsid w:val="009B62B3"/>
    <w:rsid w:val="009B67D3"/>
    <w:rsid w:val="009B73E8"/>
    <w:rsid w:val="009C04D0"/>
    <w:rsid w:val="009C059B"/>
    <w:rsid w:val="009C1A35"/>
    <w:rsid w:val="009C1FA7"/>
    <w:rsid w:val="009C2743"/>
    <w:rsid w:val="009C3401"/>
    <w:rsid w:val="009C3546"/>
    <w:rsid w:val="009C3967"/>
    <w:rsid w:val="009C4277"/>
    <w:rsid w:val="009C4A23"/>
    <w:rsid w:val="009C4AFB"/>
    <w:rsid w:val="009C4CD5"/>
    <w:rsid w:val="009C4D34"/>
    <w:rsid w:val="009C6B02"/>
    <w:rsid w:val="009C71B9"/>
    <w:rsid w:val="009D04F5"/>
    <w:rsid w:val="009D0924"/>
    <w:rsid w:val="009D12F0"/>
    <w:rsid w:val="009D1438"/>
    <w:rsid w:val="009D1614"/>
    <w:rsid w:val="009D1DD0"/>
    <w:rsid w:val="009D249B"/>
    <w:rsid w:val="009D27DC"/>
    <w:rsid w:val="009D3225"/>
    <w:rsid w:val="009D34B2"/>
    <w:rsid w:val="009D390E"/>
    <w:rsid w:val="009D3DFE"/>
    <w:rsid w:val="009D43B3"/>
    <w:rsid w:val="009D485D"/>
    <w:rsid w:val="009D4A70"/>
    <w:rsid w:val="009D4C29"/>
    <w:rsid w:val="009D4F96"/>
    <w:rsid w:val="009D567F"/>
    <w:rsid w:val="009D5C32"/>
    <w:rsid w:val="009D6C12"/>
    <w:rsid w:val="009D6C79"/>
    <w:rsid w:val="009D6CFB"/>
    <w:rsid w:val="009D7713"/>
    <w:rsid w:val="009D77FE"/>
    <w:rsid w:val="009D790F"/>
    <w:rsid w:val="009E05F3"/>
    <w:rsid w:val="009E08DD"/>
    <w:rsid w:val="009E2064"/>
    <w:rsid w:val="009E244F"/>
    <w:rsid w:val="009E30EA"/>
    <w:rsid w:val="009E3226"/>
    <w:rsid w:val="009E34F0"/>
    <w:rsid w:val="009E3C4C"/>
    <w:rsid w:val="009E4421"/>
    <w:rsid w:val="009E458D"/>
    <w:rsid w:val="009E5720"/>
    <w:rsid w:val="009E5D5B"/>
    <w:rsid w:val="009E6625"/>
    <w:rsid w:val="009E69FD"/>
    <w:rsid w:val="009E6EC0"/>
    <w:rsid w:val="009F0FC5"/>
    <w:rsid w:val="009F138C"/>
    <w:rsid w:val="009F13B3"/>
    <w:rsid w:val="009F1540"/>
    <w:rsid w:val="009F2BE7"/>
    <w:rsid w:val="009F2D51"/>
    <w:rsid w:val="009F35EC"/>
    <w:rsid w:val="009F3953"/>
    <w:rsid w:val="009F3B11"/>
    <w:rsid w:val="009F3F0F"/>
    <w:rsid w:val="009F4D1E"/>
    <w:rsid w:val="009F5A06"/>
    <w:rsid w:val="009F5A9E"/>
    <w:rsid w:val="009F5B2B"/>
    <w:rsid w:val="009F625E"/>
    <w:rsid w:val="009F6C6C"/>
    <w:rsid w:val="009F73D2"/>
    <w:rsid w:val="009F751E"/>
    <w:rsid w:val="009F7C3D"/>
    <w:rsid w:val="00A00381"/>
    <w:rsid w:val="00A00BA3"/>
    <w:rsid w:val="00A010D9"/>
    <w:rsid w:val="00A01A8D"/>
    <w:rsid w:val="00A01A9D"/>
    <w:rsid w:val="00A01C66"/>
    <w:rsid w:val="00A020FE"/>
    <w:rsid w:val="00A02975"/>
    <w:rsid w:val="00A03044"/>
    <w:rsid w:val="00A03B57"/>
    <w:rsid w:val="00A03F07"/>
    <w:rsid w:val="00A05922"/>
    <w:rsid w:val="00A059A6"/>
    <w:rsid w:val="00A05A3C"/>
    <w:rsid w:val="00A06034"/>
    <w:rsid w:val="00A0763B"/>
    <w:rsid w:val="00A07CB8"/>
    <w:rsid w:val="00A104C1"/>
    <w:rsid w:val="00A105B7"/>
    <w:rsid w:val="00A106B9"/>
    <w:rsid w:val="00A11432"/>
    <w:rsid w:val="00A1280D"/>
    <w:rsid w:val="00A1314E"/>
    <w:rsid w:val="00A13B00"/>
    <w:rsid w:val="00A1408B"/>
    <w:rsid w:val="00A14742"/>
    <w:rsid w:val="00A147F8"/>
    <w:rsid w:val="00A149A8"/>
    <w:rsid w:val="00A14CD9"/>
    <w:rsid w:val="00A15047"/>
    <w:rsid w:val="00A151A4"/>
    <w:rsid w:val="00A15641"/>
    <w:rsid w:val="00A156BE"/>
    <w:rsid w:val="00A15994"/>
    <w:rsid w:val="00A15F90"/>
    <w:rsid w:val="00A17927"/>
    <w:rsid w:val="00A17C6A"/>
    <w:rsid w:val="00A200B8"/>
    <w:rsid w:val="00A203FD"/>
    <w:rsid w:val="00A20A6A"/>
    <w:rsid w:val="00A22EEA"/>
    <w:rsid w:val="00A23197"/>
    <w:rsid w:val="00A23A6B"/>
    <w:rsid w:val="00A23D86"/>
    <w:rsid w:val="00A249B7"/>
    <w:rsid w:val="00A26C18"/>
    <w:rsid w:val="00A271BC"/>
    <w:rsid w:val="00A273BE"/>
    <w:rsid w:val="00A274B4"/>
    <w:rsid w:val="00A306C4"/>
    <w:rsid w:val="00A30949"/>
    <w:rsid w:val="00A30A42"/>
    <w:rsid w:val="00A31081"/>
    <w:rsid w:val="00A311F4"/>
    <w:rsid w:val="00A31D87"/>
    <w:rsid w:val="00A32053"/>
    <w:rsid w:val="00A33829"/>
    <w:rsid w:val="00A352BF"/>
    <w:rsid w:val="00A35542"/>
    <w:rsid w:val="00A35F2A"/>
    <w:rsid w:val="00A35F9D"/>
    <w:rsid w:val="00A360AA"/>
    <w:rsid w:val="00A362A0"/>
    <w:rsid w:val="00A36C6C"/>
    <w:rsid w:val="00A36E88"/>
    <w:rsid w:val="00A3717B"/>
    <w:rsid w:val="00A376AB"/>
    <w:rsid w:val="00A378B4"/>
    <w:rsid w:val="00A416E8"/>
    <w:rsid w:val="00A4187B"/>
    <w:rsid w:val="00A422CC"/>
    <w:rsid w:val="00A4283A"/>
    <w:rsid w:val="00A42B13"/>
    <w:rsid w:val="00A43C1E"/>
    <w:rsid w:val="00A43E8E"/>
    <w:rsid w:val="00A4440E"/>
    <w:rsid w:val="00A4504C"/>
    <w:rsid w:val="00A4509A"/>
    <w:rsid w:val="00A462C1"/>
    <w:rsid w:val="00A47C0E"/>
    <w:rsid w:val="00A502B7"/>
    <w:rsid w:val="00A5032F"/>
    <w:rsid w:val="00A50C71"/>
    <w:rsid w:val="00A519CC"/>
    <w:rsid w:val="00A537F7"/>
    <w:rsid w:val="00A544D6"/>
    <w:rsid w:val="00A54FDD"/>
    <w:rsid w:val="00A553EF"/>
    <w:rsid w:val="00A561FF"/>
    <w:rsid w:val="00A56993"/>
    <w:rsid w:val="00A56B12"/>
    <w:rsid w:val="00A57694"/>
    <w:rsid w:val="00A603AB"/>
    <w:rsid w:val="00A606AC"/>
    <w:rsid w:val="00A609DA"/>
    <w:rsid w:val="00A60B26"/>
    <w:rsid w:val="00A60BB3"/>
    <w:rsid w:val="00A61E4B"/>
    <w:rsid w:val="00A622EB"/>
    <w:rsid w:val="00A62F16"/>
    <w:rsid w:val="00A6349D"/>
    <w:rsid w:val="00A63BED"/>
    <w:rsid w:val="00A6458C"/>
    <w:rsid w:val="00A64C63"/>
    <w:rsid w:val="00A6527D"/>
    <w:rsid w:val="00A65B1F"/>
    <w:rsid w:val="00A65F28"/>
    <w:rsid w:val="00A65F7D"/>
    <w:rsid w:val="00A661D8"/>
    <w:rsid w:val="00A666D3"/>
    <w:rsid w:val="00A670F2"/>
    <w:rsid w:val="00A6761D"/>
    <w:rsid w:val="00A67C81"/>
    <w:rsid w:val="00A70ADF"/>
    <w:rsid w:val="00A72C9D"/>
    <w:rsid w:val="00A744B0"/>
    <w:rsid w:val="00A745FD"/>
    <w:rsid w:val="00A747D2"/>
    <w:rsid w:val="00A75789"/>
    <w:rsid w:val="00A76A3E"/>
    <w:rsid w:val="00A76F73"/>
    <w:rsid w:val="00A77DED"/>
    <w:rsid w:val="00A804BE"/>
    <w:rsid w:val="00A80D0C"/>
    <w:rsid w:val="00A8302D"/>
    <w:rsid w:val="00A83F7E"/>
    <w:rsid w:val="00A843CF"/>
    <w:rsid w:val="00A84E3E"/>
    <w:rsid w:val="00A8620E"/>
    <w:rsid w:val="00A8666E"/>
    <w:rsid w:val="00A86E8F"/>
    <w:rsid w:val="00A87949"/>
    <w:rsid w:val="00A87A2F"/>
    <w:rsid w:val="00A90893"/>
    <w:rsid w:val="00A914F5"/>
    <w:rsid w:val="00A92B60"/>
    <w:rsid w:val="00A937B8"/>
    <w:rsid w:val="00A9468C"/>
    <w:rsid w:val="00A97500"/>
    <w:rsid w:val="00A977FB"/>
    <w:rsid w:val="00A97B57"/>
    <w:rsid w:val="00A97E21"/>
    <w:rsid w:val="00AA00FC"/>
    <w:rsid w:val="00AA02EA"/>
    <w:rsid w:val="00AA0E1E"/>
    <w:rsid w:val="00AA0FC7"/>
    <w:rsid w:val="00AA1C10"/>
    <w:rsid w:val="00AA2454"/>
    <w:rsid w:val="00AA2DE2"/>
    <w:rsid w:val="00AA3639"/>
    <w:rsid w:val="00AA3A45"/>
    <w:rsid w:val="00AA3BED"/>
    <w:rsid w:val="00AA3C57"/>
    <w:rsid w:val="00AA440D"/>
    <w:rsid w:val="00AA481D"/>
    <w:rsid w:val="00AA51D5"/>
    <w:rsid w:val="00AA5933"/>
    <w:rsid w:val="00AA595D"/>
    <w:rsid w:val="00AA5AC0"/>
    <w:rsid w:val="00AA5E68"/>
    <w:rsid w:val="00AA6F55"/>
    <w:rsid w:val="00AA6FEA"/>
    <w:rsid w:val="00AA7BD4"/>
    <w:rsid w:val="00AB0445"/>
    <w:rsid w:val="00AB088C"/>
    <w:rsid w:val="00AB0DA7"/>
    <w:rsid w:val="00AB1379"/>
    <w:rsid w:val="00AB1D59"/>
    <w:rsid w:val="00AB22A7"/>
    <w:rsid w:val="00AB2730"/>
    <w:rsid w:val="00AB2F07"/>
    <w:rsid w:val="00AB38D0"/>
    <w:rsid w:val="00AB50AE"/>
    <w:rsid w:val="00AB53FC"/>
    <w:rsid w:val="00AB5565"/>
    <w:rsid w:val="00AB5986"/>
    <w:rsid w:val="00AB6C41"/>
    <w:rsid w:val="00AB7378"/>
    <w:rsid w:val="00AB78AD"/>
    <w:rsid w:val="00AC0D2A"/>
    <w:rsid w:val="00AC0D36"/>
    <w:rsid w:val="00AC1B5F"/>
    <w:rsid w:val="00AC2347"/>
    <w:rsid w:val="00AC2D88"/>
    <w:rsid w:val="00AC3B56"/>
    <w:rsid w:val="00AC3F6E"/>
    <w:rsid w:val="00AC43B7"/>
    <w:rsid w:val="00AC4C9B"/>
    <w:rsid w:val="00AC4FC5"/>
    <w:rsid w:val="00AC500B"/>
    <w:rsid w:val="00AC50AB"/>
    <w:rsid w:val="00AC5B1B"/>
    <w:rsid w:val="00AC6DD6"/>
    <w:rsid w:val="00AD0482"/>
    <w:rsid w:val="00AD0B4D"/>
    <w:rsid w:val="00AD127D"/>
    <w:rsid w:val="00AD1425"/>
    <w:rsid w:val="00AD17B9"/>
    <w:rsid w:val="00AD1C97"/>
    <w:rsid w:val="00AD1DBE"/>
    <w:rsid w:val="00AD29C9"/>
    <w:rsid w:val="00AD3345"/>
    <w:rsid w:val="00AD37DF"/>
    <w:rsid w:val="00AD52E6"/>
    <w:rsid w:val="00AD5E8D"/>
    <w:rsid w:val="00AD6A9A"/>
    <w:rsid w:val="00AD6D64"/>
    <w:rsid w:val="00AE0792"/>
    <w:rsid w:val="00AE1890"/>
    <w:rsid w:val="00AE2816"/>
    <w:rsid w:val="00AE415D"/>
    <w:rsid w:val="00AE4955"/>
    <w:rsid w:val="00AE4EBE"/>
    <w:rsid w:val="00AE4EEB"/>
    <w:rsid w:val="00AE542B"/>
    <w:rsid w:val="00AE6383"/>
    <w:rsid w:val="00AE75F4"/>
    <w:rsid w:val="00AE7803"/>
    <w:rsid w:val="00AE7AFD"/>
    <w:rsid w:val="00AE7B6E"/>
    <w:rsid w:val="00AE7BA9"/>
    <w:rsid w:val="00AE7E41"/>
    <w:rsid w:val="00AF026A"/>
    <w:rsid w:val="00AF0E8A"/>
    <w:rsid w:val="00AF0F05"/>
    <w:rsid w:val="00AF1806"/>
    <w:rsid w:val="00AF29BA"/>
    <w:rsid w:val="00AF2A1A"/>
    <w:rsid w:val="00AF2C04"/>
    <w:rsid w:val="00AF47AA"/>
    <w:rsid w:val="00AF4FE4"/>
    <w:rsid w:val="00AF62A3"/>
    <w:rsid w:val="00AF6805"/>
    <w:rsid w:val="00AF690F"/>
    <w:rsid w:val="00AF710C"/>
    <w:rsid w:val="00AF7B46"/>
    <w:rsid w:val="00AF7CC4"/>
    <w:rsid w:val="00B00F5C"/>
    <w:rsid w:val="00B01411"/>
    <w:rsid w:val="00B0192D"/>
    <w:rsid w:val="00B01E23"/>
    <w:rsid w:val="00B02246"/>
    <w:rsid w:val="00B02B64"/>
    <w:rsid w:val="00B038AE"/>
    <w:rsid w:val="00B03C64"/>
    <w:rsid w:val="00B0466B"/>
    <w:rsid w:val="00B048F9"/>
    <w:rsid w:val="00B04963"/>
    <w:rsid w:val="00B04FDC"/>
    <w:rsid w:val="00B055BE"/>
    <w:rsid w:val="00B06EE7"/>
    <w:rsid w:val="00B07607"/>
    <w:rsid w:val="00B07873"/>
    <w:rsid w:val="00B07D05"/>
    <w:rsid w:val="00B07D91"/>
    <w:rsid w:val="00B07E0F"/>
    <w:rsid w:val="00B10480"/>
    <w:rsid w:val="00B113F4"/>
    <w:rsid w:val="00B1151E"/>
    <w:rsid w:val="00B11655"/>
    <w:rsid w:val="00B11AF4"/>
    <w:rsid w:val="00B11C10"/>
    <w:rsid w:val="00B12207"/>
    <w:rsid w:val="00B124A0"/>
    <w:rsid w:val="00B138AD"/>
    <w:rsid w:val="00B139C2"/>
    <w:rsid w:val="00B13B3B"/>
    <w:rsid w:val="00B13E09"/>
    <w:rsid w:val="00B13FBE"/>
    <w:rsid w:val="00B1406D"/>
    <w:rsid w:val="00B15A9A"/>
    <w:rsid w:val="00B15AB4"/>
    <w:rsid w:val="00B15CC1"/>
    <w:rsid w:val="00B160EF"/>
    <w:rsid w:val="00B16664"/>
    <w:rsid w:val="00B166F3"/>
    <w:rsid w:val="00B16F60"/>
    <w:rsid w:val="00B17152"/>
    <w:rsid w:val="00B20573"/>
    <w:rsid w:val="00B21D23"/>
    <w:rsid w:val="00B220AC"/>
    <w:rsid w:val="00B222DB"/>
    <w:rsid w:val="00B23434"/>
    <w:rsid w:val="00B23D64"/>
    <w:rsid w:val="00B25843"/>
    <w:rsid w:val="00B258C1"/>
    <w:rsid w:val="00B26503"/>
    <w:rsid w:val="00B26A96"/>
    <w:rsid w:val="00B26B38"/>
    <w:rsid w:val="00B27F36"/>
    <w:rsid w:val="00B27F97"/>
    <w:rsid w:val="00B3102D"/>
    <w:rsid w:val="00B31799"/>
    <w:rsid w:val="00B317F7"/>
    <w:rsid w:val="00B32105"/>
    <w:rsid w:val="00B322E8"/>
    <w:rsid w:val="00B32652"/>
    <w:rsid w:val="00B33596"/>
    <w:rsid w:val="00B336CE"/>
    <w:rsid w:val="00B3371E"/>
    <w:rsid w:val="00B33845"/>
    <w:rsid w:val="00B338C0"/>
    <w:rsid w:val="00B34113"/>
    <w:rsid w:val="00B347B0"/>
    <w:rsid w:val="00B358D8"/>
    <w:rsid w:val="00B35B09"/>
    <w:rsid w:val="00B36184"/>
    <w:rsid w:val="00B365AA"/>
    <w:rsid w:val="00B366E8"/>
    <w:rsid w:val="00B3695E"/>
    <w:rsid w:val="00B36CA8"/>
    <w:rsid w:val="00B4023C"/>
    <w:rsid w:val="00B4045B"/>
    <w:rsid w:val="00B40692"/>
    <w:rsid w:val="00B41375"/>
    <w:rsid w:val="00B4236B"/>
    <w:rsid w:val="00B4254D"/>
    <w:rsid w:val="00B43349"/>
    <w:rsid w:val="00B43461"/>
    <w:rsid w:val="00B44032"/>
    <w:rsid w:val="00B44378"/>
    <w:rsid w:val="00B44595"/>
    <w:rsid w:val="00B447C5"/>
    <w:rsid w:val="00B449F5"/>
    <w:rsid w:val="00B44ED2"/>
    <w:rsid w:val="00B46619"/>
    <w:rsid w:val="00B507F0"/>
    <w:rsid w:val="00B50BAE"/>
    <w:rsid w:val="00B51C6A"/>
    <w:rsid w:val="00B524BE"/>
    <w:rsid w:val="00B52584"/>
    <w:rsid w:val="00B53885"/>
    <w:rsid w:val="00B53A52"/>
    <w:rsid w:val="00B54091"/>
    <w:rsid w:val="00B54FDD"/>
    <w:rsid w:val="00B559E8"/>
    <w:rsid w:val="00B55ADF"/>
    <w:rsid w:val="00B55B42"/>
    <w:rsid w:val="00B55C8A"/>
    <w:rsid w:val="00B564F3"/>
    <w:rsid w:val="00B5686F"/>
    <w:rsid w:val="00B57866"/>
    <w:rsid w:val="00B57B48"/>
    <w:rsid w:val="00B57B7D"/>
    <w:rsid w:val="00B60290"/>
    <w:rsid w:val="00B60565"/>
    <w:rsid w:val="00B608FB"/>
    <w:rsid w:val="00B61D13"/>
    <w:rsid w:val="00B63F6D"/>
    <w:rsid w:val="00B6436C"/>
    <w:rsid w:val="00B6437C"/>
    <w:rsid w:val="00B64CAB"/>
    <w:rsid w:val="00B64F70"/>
    <w:rsid w:val="00B65A45"/>
    <w:rsid w:val="00B65F74"/>
    <w:rsid w:val="00B6693F"/>
    <w:rsid w:val="00B674B6"/>
    <w:rsid w:val="00B67507"/>
    <w:rsid w:val="00B709F6"/>
    <w:rsid w:val="00B71654"/>
    <w:rsid w:val="00B72700"/>
    <w:rsid w:val="00B72D1F"/>
    <w:rsid w:val="00B72D2D"/>
    <w:rsid w:val="00B72FB0"/>
    <w:rsid w:val="00B73969"/>
    <w:rsid w:val="00B75841"/>
    <w:rsid w:val="00B75863"/>
    <w:rsid w:val="00B75AD1"/>
    <w:rsid w:val="00B75B58"/>
    <w:rsid w:val="00B7643D"/>
    <w:rsid w:val="00B768EA"/>
    <w:rsid w:val="00B76906"/>
    <w:rsid w:val="00B76A73"/>
    <w:rsid w:val="00B76B28"/>
    <w:rsid w:val="00B814CD"/>
    <w:rsid w:val="00B817CE"/>
    <w:rsid w:val="00B8183E"/>
    <w:rsid w:val="00B81DD6"/>
    <w:rsid w:val="00B829FC"/>
    <w:rsid w:val="00B82ED6"/>
    <w:rsid w:val="00B831F1"/>
    <w:rsid w:val="00B842D0"/>
    <w:rsid w:val="00B84BCA"/>
    <w:rsid w:val="00B85969"/>
    <w:rsid w:val="00B862CC"/>
    <w:rsid w:val="00B8657F"/>
    <w:rsid w:val="00B86605"/>
    <w:rsid w:val="00B86DD5"/>
    <w:rsid w:val="00B8771C"/>
    <w:rsid w:val="00B87CFD"/>
    <w:rsid w:val="00B87D85"/>
    <w:rsid w:val="00B90F05"/>
    <w:rsid w:val="00B9115B"/>
    <w:rsid w:val="00B9134B"/>
    <w:rsid w:val="00B9164C"/>
    <w:rsid w:val="00B91973"/>
    <w:rsid w:val="00B91BDF"/>
    <w:rsid w:val="00B91D72"/>
    <w:rsid w:val="00B92556"/>
    <w:rsid w:val="00B92D42"/>
    <w:rsid w:val="00B934C8"/>
    <w:rsid w:val="00B9375B"/>
    <w:rsid w:val="00B93A98"/>
    <w:rsid w:val="00B93BF8"/>
    <w:rsid w:val="00B93F09"/>
    <w:rsid w:val="00B93F22"/>
    <w:rsid w:val="00B951E5"/>
    <w:rsid w:val="00B95809"/>
    <w:rsid w:val="00B95D03"/>
    <w:rsid w:val="00B95E03"/>
    <w:rsid w:val="00B960C7"/>
    <w:rsid w:val="00B961A6"/>
    <w:rsid w:val="00B96201"/>
    <w:rsid w:val="00B96A89"/>
    <w:rsid w:val="00B9730B"/>
    <w:rsid w:val="00BA02DB"/>
    <w:rsid w:val="00BA02FB"/>
    <w:rsid w:val="00BA0852"/>
    <w:rsid w:val="00BA17AC"/>
    <w:rsid w:val="00BA1859"/>
    <w:rsid w:val="00BA1A59"/>
    <w:rsid w:val="00BA1D8D"/>
    <w:rsid w:val="00BA22EA"/>
    <w:rsid w:val="00BA28DF"/>
    <w:rsid w:val="00BA2B84"/>
    <w:rsid w:val="00BA3CC2"/>
    <w:rsid w:val="00BA5BB5"/>
    <w:rsid w:val="00BA60D6"/>
    <w:rsid w:val="00BA702D"/>
    <w:rsid w:val="00BA713B"/>
    <w:rsid w:val="00BA7973"/>
    <w:rsid w:val="00BB1275"/>
    <w:rsid w:val="00BB18EB"/>
    <w:rsid w:val="00BB1BB2"/>
    <w:rsid w:val="00BB2826"/>
    <w:rsid w:val="00BB2A51"/>
    <w:rsid w:val="00BB4C9E"/>
    <w:rsid w:val="00BB5FF9"/>
    <w:rsid w:val="00BB6103"/>
    <w:rsid w:val="00BB6798"/>
    <w:rsid w:val="00BB67C0"/>
    <w:rsid w:val="00BB764B"/>
    <w:rsid w:val="00BB79D4"/>
    <w:rsid w:val="00BB7A31"/>
    <w:rsid w:val="00BB7B2A"/>
    <w:rsid w:val="00BC0AA7"/>
    <w:rsid w:val="00BC0D37"/>
    <w:rsid w:val="00BC0E8F"/>
    <w:rsid w:val="00BC1AB0"/>
    <w:rsid w:val="00BC201E"/>
    <w:rsid w:val="00BC228D"/>
    <w:rsid w:val="00BC2C5A"/>
    <w:rsid w:val="00BC3711"/>
    <w:rsid w:val="00BC40C0"/>
    <w:rsid w:val="00BC427F"/>
    <w:rsid w:val="00BC446A"/>
    <w:rsid w:val="00BC44B6"/>
    <w:rsid w:val="00BC4BCE"/>
    <w:rsid w:val="00BC5D39"/>
    <w:rsid w:val="00BC6815"/>
    <w:rsid w:val="00BC6EBD"/>
    <w:rsid w:val="00BC744E"/>
    <w:rsid w:val="00BC75CB"/>
    <w:rsid w:val="00BC79D1"/>
    <w:rsid w:val="00BD0E03"/>
    <w:rsid w:val="00BD19ED"/>
    <w:rsid w:val="00BD28DE"/>
    <w:rsid w:val="00BD29E0"/>
    <w:rsid w:val="00BD3459"/>
    <w:rsid w:val="00BD3786"/>
    <w:rsid w:val="00BD3E2E"/>
    <w:rsid w:val="00BD441A"/>
    <w:rsid w:val="00BD46DE"/>
    <w:rsid w:val="00BD4AFD"/>
    <w:rsid w:val="00BD51C4"/>
    <w:rsid w:val="00BD542F"/>
    <w:rsid w:val="00BD6EED"/>
    <w:rsid w:val="00BD7AE2"/>
    <w:rsid w:val="00BD7DCA"/>
    <w:rsid w:val="00BD7F61"/>
    <w:rsid w:val="00BE0179"/>
    <w:rsid w:val="00BE019C"/>
    <w:rsid w:val="00BE0617"/>
    <w:rsid w:val="00BE0694"/>
    <w:rsid w:val="00BE1250"/>
    <w:rsid w:val="00BE1393"/>
    <w:rsid w:val="00BE1C60"/>
    <w:rsid w:val="00BE24FA"/>
    <w:rsid w:val="00BE2932"/>
    <w:rsid w:val="00BE2E89"/>
    <w:rsid w:val="00BE385B"/>
    <w:rsid w:val="00BE3D56"/>
    <w:rsid w:val="00BE51DC"/>
    <w:rsid w:val="00BE5B86"/>
    <w:rsid w:val="00BE6137"/>
    <w:rsid w:val="00BF0542"/>
    <w:rsid w:val="00BF0652"/>
    <w:rsid w:val="00BF1115"/>
    <w:rsid w:val="00BF1280"/>
    <w:rsid w:val="00BF1BBB"/>
    <w:rsid w:val="00BF1C8C"/>
    <w:rsid w:val="00BF53DF"/>
    <w:rsid w:val="00BF6094"/>
    <w:rsid w:val="00BF610F"/>
    <w:rsid w:val="00BF6C18"/>
    <w:rsid w:val="00BF6CFC"/>
    <w:rsid w:val="00BF778A"/>
    <w:rsid w:val="00BF77EB"/>
    <w:rsid w:val="00BF7983"/>
    <w:rsid w:val="00BF7C6D"/>
    <w:rsid w:val="00C00CB2"/>
    <w:rsid w:val="00C0143E"/>
    <w:rsid w:val="00C014AA"/>
    <w:rsid w:val="00C019D8"/>
    <w:rsid w:val="00C01DD3"/>
    <w:rsid w:val="00C01F5D"/>
    <w:rsid w:val="00C033BE"/>
    <w:rsid w:val="00C03AF3"/>
    <w:rsid w:val="00C03B36"/>
    <w:rsid w:val="00C03B5E"/>
    <w:rsid w:val="00C03DB8"/>
    <w:rsid w:val="00C04566"/>
    <w:rsid w:val="00C0638B"/>
    <w:rsid w:val="00C073D5"/>
    <w:rsid w:val="00C07992"/>
    <w:rsid w:val="00C07B15"/>
    <w:rsid w:val="00C07C84"/>
    <w:rsid w:val="00C1064C"/>
    <w:rsid w:val="00C11388"/>
    <w:rsid w:val="00C11D0A"/>
    <w:rsid w:val="00C121A3"/>
    <w:rsid w:val="00C129BB"/>
    <w:rsid w:val="00C13662"/>
    <w:rsid w:val="00C14247"/>
    <w:rsid w:val="00C1453B"/>
    <w:rsid w:val="00C14A2F"/>
    <w:rsid w:val="00C15111"/>
    <w:rsid w:val="00C15411"/>
    <w:rsid w:val="00C154FB"/>
    <w:rsid w:val="00C15522"/>
    <w:rsid w:val="00C156E8"/>
    <w:rsid w:val="00C1576D"/>
    <w:rsid w:val="00C16243"/>
    <w:rsid w:val="00C164EC"/>
    <w:rsid w:val="00C169CC"/>
    <w:rsid w:val="00C16DC6"/>
    <w:rsid w:val="00C1715C"/>
    <w:rsid w:val="00C2007A"/>
    <w:rsid w:val="00C20806"/>
    <w:rsid w:val="00C20A59"/>
    <w:rsid w:val="00C20ACB"/>
    <w:rsid w:val="00C213AA"/>
    <w:rsid w:val="00C21B4E"/>
    <w:rsid w:val="00C2277D"/>
    <w:rsid w:val="00C233F2"/>
    <w:rsid w:val="00C239DB"/>
    <w:rsid w:val="00C24544"/>
    <w:rsid w:val="00C2480A"/>
    <w:rsid w:val="00C25DB1"/>
    <w:rsid w:val="00C274D5"/>
    <w:rsid w:val="00C27E10"/>
    <w:rsid w:val="00C30013"/>
    <w:rsid w:val="00C30434"/>
    <w:rsid w:val="00C306A7"/>
    <w:rsid w:val="00C30BE0"/>
    <w:rsid w:val="00C317FB"/>
    <w:rsid w:val="00C3346F"/>
    <w:rsid w:val="00C3413E"/>
    <w:rsid w:val="00C347CB"/>
    <w:rsid w:val="00C35EFF"/>
    <w:rsid w:val="00C36F2A"/>
    <w:rsid w:val="00C36F70"/>
    <w:rsid w:val="00C36FF9"/>
    <w:rsid w:val="00C374C4"/>
    <w:rsid w:val="00C401EC"/>
    <w:rsid w:val="00C40D75"/>
    <w:rsid w:val="00C41DF1"/>
    <w:rsid w:val="00C420F4"/>
    <w:rsid w:val="00C42266"/>
    <w:rsid w:val="00C4330F"/>
    <w:rsid w:val="00C434AD"/>
    <w:rsid w:val="00C43522"/>
    <w:rsid w:val="00C43729"/>
    <w:rsid w:val="00C4374A"/>
    <w:rsid w:val="00C43782"/>
    <w:rsid w:val="00C43E69"/>
    <w:rsid w:val="00C444D8"/>
    <w:rsid w:val="00C44D52"/>
    <w:rsid w:val="00C451E5"/>
    <w:rsid w:val="00C4524F"/>
    <w:rsid w:val="00C45C12"/>
    <w:rsid w:val="00C45E96"/>
    <w:rsid w:val="00C4648E"/>
    <w:rsid w:val="00C464DB"/>
    <w:rsid w:val="00C467DC"/>
    <w:rsid w:val="00C4708F"/>
    <w:rsid w:val="00C47099"/>
    <w:rsid w:val="00C50419"/>
    <w:rsid w:val="00C50874"/>
    <w:rsid w:val="00C50BB3"/>
    <w:rsid w:val="00C5136E"/>
    <w:rsid w:val="00C513A9"/>
    <w:rsid w:val="00C51A61"/>
    <w:rsid w:val="00C533DC"/>
    <w:rsid w:val="00C5398C"/>
    <w:rsid w:val="00C53D7B"/>
    <w:rsid w:val="00C540AC"/>
    <w:rsid w:val="00C540B7"/>
    <w:rsid w:val="00C547A4"/>
    <w:rsid w:val="00C54BC6"/>
    <w:rsid w:val="00C553B4"/>
    <w:rsid w:val="00C55A11"/>
    <w:rsid w:val="00C55B28"/>
    <w:rsid w:val="00C55B8E"/>
    <w:rsid w:val="00C560D6"/>
    <w:rsid w:val="00C5649D"/>
    <w:rsid w:val="00C56873"/>
    <w:rsid w:val="00C57021"/>
    <w:rsid w:val="00C57A1A"/>
    <w:rsid w:val="00C57B82"/>
    <w:rsid w:val="00C57E31"/>
    <w:rsid w:val="00C603BB"/>
    <w:rsid w:val="00C61539"/>
    <w:rsid w:val="00C61BC3"/>
    <w:rsid w:val="00C62997"/>
    <w:rsid w:val="00C62D07"/>
    <w:rsid w:val="00C62D7C"/>
    <w:rsid w:val="00C65F2A"/>
    <w:rsid w:val="00C66E1C"/>
    <w:rsid w:val="00C66FF1"/>
    <w:rsid w:val="00C670A8"/>
    <w:rsid w:val="00C67909"/>
    <w:rsid w:val="00C67CD0"/>
    <w:rsid w:val="00C70179"/>
    <w:rsid w:val="00C7069D"/>
    <w:rsid w:val="00C71372"/>
    <w:rsid w:val="00C7196B"/>
    <w:rsid w:val="00C7217B"/>
    <w:rsid w:val="00C7223A"/>
    <w:rsid w:val="00C72919"/>
    <w:rsid w:val="00C72D4F"/>
    <w:rsid w:val="00C731A0"/>
    <w:rsid w:val="00C740AC"/>
    <w:rsid w:val="00C7502E"/>
    <w:rsid w:val="00C75247"/>
    <w:rsid w:val="00C75C41"/>
    <w:rsid w:val="00C75ED7"/>
    <w:rsid w:val="00C76292"/>
    <w:rsid w:val="00C76AC4"/>
    <w:rsid w:val="00C76B83"/>
    <w:rsid w:val="00C77511"/>
    <w:rsid w:val="00C80345"/>
    <w:rsid w:val="00C81531"/>
    <w:rsid w:val="00C8182B"/>
    <w:rsid w:val="00C8376A"/>
    <w:rsid w:val="00C83F83"/>
    <w:rsid w:val="00C84B42"/>
    <w:rsid w:val="00C84C34"/>
    <w:rsid w:val="00C84DE6"/>
    <w:rsid w:val="00C85344"/>
    <w:rsid w:val="00C85BCB"/>
    <w:rsid w:val="00C85D49"/>
    <w:rsid w:val="00C860FA"/>
    <w:rsid w:val="00C870EF"/>
    <w:rsid w:val="00C871A9"/>
    <w:rsid w:val="00C873FD"/>
    <w:rsid w:val="00C90516"/>
    <w:rsid w:val="00C90589"/>
    <w:rsid w:val="00C9065E"/>
    <w:rsid w:val="00C914C1"/>
    <w:rsid w:val="00C9240D"/>
    <w:rsid w:val="00C9376D"/>
    <w:rsid w:val="00C939AB"/>
    <w:rsid w:val="00C93B81"/>
    <w:rsid w:val="00C93BC1"/>
    <w:rsid w:val="00C93DBD"/>
    <w:rsid w:val="00C940AA"/>
    <w:rsid w:val="00C94CE9"/>
    <w:rsid w:val="00C94F07"/>
    <w:rsid w:val="00C9562C"/>
    <w:rsid w:val="00C96287"/>
    <w:rsid w:val="00C96600"/>
    <w:rsid w:val="00C96640"/>
    <w:rsid w:val="00C96A60"/>
    <w:rsid w:val="00C97CC5"/>
    <w:rsid w:val="00C97F6E"/>
    <w:rsid w:val="00CA0791"/>
    <w:rsid w:val="00CA3129"/>
    <w:rsid w:val="00CA31FD"/>
    <w:rsid w:val="00CA349B"/>
    <w:rsid w:val="00CA3561"/>
    <w:rsid w:val="00CA3940"/>
    <w:rsid w:val="00CA48E9"/>
    <w:rsid w:val="00CA706A"/>
    <w:rsid w:val="00CA7229"/>
    <w:rsid w:val="00CA7DBC"/>
    <w:rsid w:val="00CB0443"/>
    <w:rsid w:val="00CB07C6"/>
    <w:rsid w:val="00CB1F10"/>
    <w:rsid w:val="00CB2712"/>
    <w:rsid w:val="00CB2F8C"/>
    <w:rsid w:val="00CB49B6"/>
    <w:rsid w:val="00CB4A0A"/>
    <w:rsid w:val="00CB51FA"/>
    <w:rsid w:val="00CB55F1"/>
    <w:rsid w:val="00CB5971"/>
    <w:rsid w:val="00CB631D"/>
    <w:rsid w:val="00CB656A"/>
    <w:rsid w:val="00CB6D6A"/>
    <w:rsid w:val="00CB7C3E"/>
    <w:rsid w:val="00CC04AF"/>
    <w:rsid w:val="00CC06F6"/>
    <w:rsid w:val="00CC1A40"/>
    <w:rsid w:val="00CC1B3D"/>
    <w:rsid w:val="00CC262D"/>
    <w:rsid w:val="00CC286A"/>
    <w:rsid w:val="00CC3660"/>
    <w:rsid w:val="00CC37C5"/>
    <w:rsid w:val="00CC38F2"/>
    <w:rsid w:val="00CC422D"/>
    <w:rsid w:val="00CC4742"/>
    <w:rsid w:val="00CC489F"/>
    <w:rsid w:val="00CC49C6"/>
    <w:rsid w:val="00CC4A70"/>
    <w:rsid w:val="00CC4F62"/>
    <w:rsid w:val="00CC502F"/>
    <w:rsid w:val="00CC656C"/>
    <w:rsid w:val="00CC65B2"/>
    <w:rsid w:val="00CC67A6"/>
    <w:rsid w:val="00CC6E99"/>
    <w:rsid w:val="00CC712E"/>
    <w:rsid w:val="00CC7FAE"/>
    <w:rsid w:val="00CD0D3A"/>
    <w:rsid w:val="00CD18B5"/>
    <w:rsid w:val="00CD20FB"/>
    <w:rsid w:val="00CD2B01"/>
    <w:rsid w:val="00CD2FAA"/>
    <w:rsid w:val="00CD49E0"/>
    <w:rsid w:val="00CD6D8D"/>
    <w:rsid w:val="00CD75EA"/>
    <w:rsid w:val="00CD7830"/>
    <w:rsid w:val="00CD7A00"/>
    <w:rsid w:val="00CE02BF"/>
    <w:rsid w:val="00CE0D5B"/>
    <w:rsid w:val="00CE138A"/>
    <w:rsid w:val="00CE1B0E"/>
    <w:rsid w:val="00CE1E82"/>
    <w:rsid w:val="00CE26AF"/>
    <w:rsid w:val="00CE2A03"/>
    <w:rsid w:val="00CE323B"/>
    <w:rsid w:val="00CE3D05"/>
    <w:rsid w:val="00CE4255"/>
    <w:rsid w:val="00CE5474"/>
    <w:rsid w:val="00CE582A"/>
    <w:rsid w:val="00CE5847"/>
    <w:rsid w:val="00CE6186"/>
    <w:rsid w:val="00CE6315"/>
    <w:rsid w:val="00CE6A39"/>
    <w:rsid w:val="00CE7119"/>
    <w:rsid w:val="00CE7D36"/>
    <w:rsid w:val="00CE7E50"/>
    <w:rsid w:val="00CF00EC"/>
    <w:rsid w:val="00CF0449"/>
    <w:rsid w:val="00CF0D2F"/>
    <w:rsid w:val="00CF0D5E"/>
    <w:rsid w:val="00CF0FF1"/>
    <w:rsid w:val="00CF12A4"/>
    <w:rsid w:val="00CF1C19"/>
    <w:rsid w:val="00CF1C27"/>
    <w:rsid w:val="00CF24DD"/>
    <w:rsid w:val="00CF2845"/>
    <w:rsid w:val="00CF2ED4"/>
    <w:rsid w:val="00CF3238"/>
    <w:rsid w:val="00CF3822"/>
    <w:rsid w:val="00CF411D"/>
    <w:rsid w:val="00CF4286"/>
    <w:rsid w:val="00CF4575"/>
    <w:rsid w:val="00CF4714"/>
    <w:rsid w:val="00CF4EC1"/>
    <w:rsid w:val="00CF5207"/>
    <w:rsid w:val="00CF5FB5"/>
    <w:rsid w:val="00CF6529"/>
    <w:rsid w:val="00CF6785"/>
    <w:rsid w:val="00CF6D80"/>
    <w:rsid w:val="00CF6FAB"/>
    <w:rsid w:val="00CF7239"/>
    <w:rsid w:val="00CF7FD3"/>
    <w:rsid w:val="00D00AA9"/>
    <w:rsid w:val="00D00CA0"/>
    <w:rsid w:val="00D0168B"/>
    <w:rsid w:val="00D01E9A"/>
    <w:rsid w:val="00D0272A"/>
    <w:rsid w:val="00D02ED3"/>
    <w:rsid w:val="00D03322"/>
    <w:rsid w:val="00D0379B"/>
    <w:rsid w:val="00D03D22"/>
    <w:rsid w:val="00D03D98"/>
    <w:rsid w:val="00D03ED9"/>
    <w:rsid w:val="00D04805"/>
    <w:rsid w:val="00D04BF0"/>
    <w:rsid w:val="00D05429"/>
    <w:rsid w:val="00D05C7C"/>
    <w:rsid w:val="00D067A5"/>
    <w:rsid w:val="00D07FE2"/>
    <w:rsid w:val="00D10047"/>
    <w:rsid w:val="00D104C4"/>
    <w:rsid w:val="00D105B5"/>
    <w:rsid w:val="00D110FF"/>
    <w:rsid w:val="00D1297E"/>
    <w:rsid w:val="00D1377F"/>
    <w:rsid w:val="00D13A97"/>
    <w:rsid w:val="00D14398"/>
    <w:rsid w:val="00D14C73"/>
    <w:rsid w:val="00D160CB"/>
    <w:rsid w:val="00D16563"/>
    <w:rsid w:val="00D1681F"/>
    <w:rsid w:val="00D16AB2"/>
    <w:rsid w:val="00D16AD0"/>
    <w:rsid w:val="00D1749D"/>
    <w:rsid w:val="00D2009D"/>
    <w:rsid w:val="00D209DE"/>
    <w:rsid w:val="00D2199D"/>
    <w:rsid w:val="00D21FAD"/>
    <w:rsid w:val="00D22012"/>
    <w:rsid w:val="00D22617"/>
    <w:rsid w:val="00D2288F"/>
    <w:rsid w:val="00D228B3"/>
    <w:rsid w:val="00D22CD0"/>
    <w:rsid w:val="00D23A34"/>
    <w:rsid w:val="00D23EF5"/>
    <w:rsid w:val="00D240C4"/>
    <w:rsid w:val="00D242F4"/>
    <w:rsid w:val="00D24570"/>
    <w:rsid w:val="00D24690"/>
    <w:rsid w:val="00D24EBA"/>
    <w:rsid w:val="00D25E0A"/>
    <w:rsid w:val="00D25EAD"/>
    <w:rsid w:val="00D26449"/>
    <w:rsid w:val="00D26A0E"/>
    <w:rsid w:val="00D26DAB"/>
    <w:rsid w:val="00D27946"/>
    <w:rsid w:val="00D30191"/>
    <w:rsid w:val="00D3048A"/>
    <w:rsid w:val="00D33BD3"/>
    <w:rsid w:val="00D342AE"/>
    <w:rsid w:val="00D34330"/>
    <w:rsid w:val="00D34773"/>
    <w:rsid w:val="00D34CDF"/>
    <w:rsid w:val="00D358D6"/>
    <w:rsid w:val="00D35F6D"/>
    <w:rsid w:val="00D362E7"/>
    <w:rsid w:val="00D3712C"/>
    <w:rsid w:val="00D400E9"/>
    <w:rsid w:val="00D40253"/>
    <w:rsid w:val="00D405E2"/>
    <w:rsid w:val="00D42559"/>
    <w:rsid w:val="00D428B1"/>
    <w:rsid w:val="00D42F05"/>
    <w:rsid w:val="00D43103"/>
    <w:rsid w:val="00D441D5"/>
    <w:rsid w:val="00D44A65"/>
    <w:rsid w:val="00D45814"/>
    <w:rsid w:val="00D45BF5"/>
    <w:rsid w:val="00D4643C"/>
    <w:rsid w:val="00D470B3"/>
    <w:rsid w:val="00D470CD"/>
    <w:rsid w:val="00D47561"/>
    <w:rsid w:val="00D47913"/>
    <w:rsid w:val="00D500D2"/>
    <w:rsid w:val="00D50EBD"/>
    <w:rsid w:val="00D51577"/>
    <w:rsid w:val="00D51727"/>
    <w:rsid w:val="00D51E94"/>
    <w:rsid w:val="00D5221B"/>
    <w:rsid w:val="00D52623"/>
    <w:rsid w:val="00D5362E"/>
    <w:rsid w:val="00D5376D"/>
    <w:rsid w:val="00D537FE"/>
    <w:rsid w:val="00D542B4"/>
    <w:rsid w:val="00D5436D"/>
    <w:rsid w:val="00D54737"/>
    <w:rsid w:val="00D54A0C"/>
    <w:rsid w:val="00D54CC1"/>
    <w:rsid w:val="00D557F2"/>
    <w:rsid w:val="00D55D4D"/>
    <w:rsid w:val="00D55D57"/>
    <w:rsid w:val="00D5620E"/>
    <w:rsid w:val="00D56550"/>
    <w:rsid w:val="00D5662B"/>
    <w:rsid w:val="00D56A5C"/>
    <w:rsid w:val="00D56D60"/>
    <w:rsid w:val="00D60955"/>
    <w:rsid w:val="00D60A3A"/>
    <w:rsid w:val="00D60BE1"/>
    <w:rsid w:val="00D60FCD"/>
    <w:rsid w:val="00D61800"/>
    <w:rsid w:val="00D61A97"/>
    <w:rsid w:val="00D61F8B"/>
    <w:rsid w:val="00D6239E"/>
    <w:rsid w:val="00D63209"/>
    <w:rsid w:val="00D63F86"/>
    <w:rsid w:val="00D64088"/>
    <w:rsid w:val="00D64384"/>
    <w:rsid w:val="00D64E2C"/>
    <w:rsid w:val="00D656D7"/>
    <w:rsid w:val="00D660E7"/>
    <w:rsid w:val="00D66324"/>
    <w:rsid w:val="00D66829"/>
    <w:rsid w:val="00D67435"/>
    <w:rsid w:val="00D679A6"/>
    <w:rsid w:val="00D67DA1"/>
    <w:rsid w:val="00D7002D"/>
    <w:rsid w:val="00D70181"/>
    <w:rsid w:val="00D70F71"/>
    <w:rsid w:val="00D720D5"/>
    <w:rsid w:val="00D72253"/>
    <w:rsid w:val="00D724E2"/>
    <w:rsid w:val="00D729DD"/>
    <w:rsid w:val="00D72BAD"/>
    <w:rsid w:val="00D72D77"/>
    <w:rsid w:val="00D7433D"/>
    <w:rsid w:val="00D747CE"/>
    <w:rsid w:val="00D76C20"/>
    <w:rsid w:val="00D77787"/>
    <w:rsid w:val="00D77B4D"/>
    <w:rsid w:val="00D807BE"/>
    <w:rsid w:val="00D80DAB"/>
    <w:rsid w:val="00D8100B"/>
    <w:rsid w:val="00D81084"/>
    <w:rsid w:val="00D814A9"/>
    <w:rsid w:val="00D815DF"/>
    <w:rsid w:val="00D81C47"/>
    <w:rsid w:val="00D82738"/>
    <w:rsid w:val="00D829B7"/>
    <w:rsid w:val="00D829CD"/>
    <w:rsid w:val="00D837F1"/>
    <w:rsid w:val="00D83D16"/>
    <w:rsid w:val="00D84BA3"/>
    <w:rsid w:val="00D85013"/>
    <w:rsid w:val="00D85CFF"/>
    <w:rsid w:val="00D85DDE"/>
    <w:rsid w:val="00D85E79"/>
    <w:rsid w:val="00D8618A"/>
    <w:rsid w:val="00D86D15"/>
    <w:rsid w:val="00D86D3C"/>
    <w:rsid w:val="00D86E46"/>
    <w:rsid w:val="00D87743"/>
    <w:rsid w:val="00D903DC"/>
    <w:rsid w:val="00D904B9"/>
    <w:rsid w:val="00D90B7F"/>
    <w:rsid w:val="00D90DD5"/>
    <w:rsid w:val="00D91BC2"/>
    <w:rsid w:val="00D9313E"/>
    <w:rsid w:val="00D9350F"/>
    <w:rsid w:val="00D93820"/>
    <w:rsid w:val="00D938E5"/>
    <w:rsid w:val="00D93C83"/>
    <w:rsid w:val="00D94335"/>
    <w:rsid w:val="00D944A4"/>
    <w:rsid w:val="00D950E7"/>
    <w:rsid w:val="00D95225"/>
    <w:rsid w:val="00D953EC"/>
    <w:rsid w:val="00D957D1"/>
    <w:rsid w:val="00D95DFE"/>
    <w:rsid w:val="00DA01A2"/>
    <w:rsid w:val="00DA0FCC"/>
    <w:rsid w:val="00DA133A"/>
    <w:rsid w:val="00DA1530"/>
    <w:rsid w:val="00DA1621"/>
    <w:rsid w:val="00DA1E0F"/>
    <w:rsid w:val="00DA3698"/>
    <w:rsid w:val="00DA4C86"/>
    <w:rsid w:val="00DA5AA6"/>
    <w:rsid w:val="00DA6413"/>
    <w:rsid w:val="00DA6A21"/>
    <w:rsid w:val="00DA6AF1"/>
    <w:rsid w:val="00DA6ECA"/>
    <w:rsid w:val="00DA7949"/>
    <w:rsid w:val="00DA7D1D"/>
    <w:rsid w:val="00DB06B0"/>
    <w:rsid w:val="00DB0E25"/>
    <w:rsid w:val="00DB107D"/>
    <w:rsid w:val="00DB13E1"/>
    <w:rsid w:val="00DB1787"/>
    <w:rsid w:val="00DB1916"/>
    <w:rsid w:val="00DB1F36"/>
    <w:rsid w:val="00DB248F"/>
    <w:rsid w:val="00DB3445"/>
    <w:rsid w:val="00DB377A"/>
    <w:rsid w:val="00DB3946"/>
    <w:rsid w:val="00DB3B19"/>
    <w:rsid w:val="00DB4364"/>
    <w:rsid w:val="00DB4474"/>
    <w:rsid w:val="00DB49FF"/>
    <w:rsid w:val="00DB4B31"/>
    <w:rsid w:val="00DB55CD"/>
    <w:rsid w:val="00DB57FF"/>
    <w:rsid w:val="00DB5AEB"/>
    <w:rsid w:val="00DB5BE9"/>
    <w:rsid w:val="00DB5EFE"/>
    <w:rsid w:val="00DB5F93"/>
    <w:rsid w:val="00DB6A35"/>
    <w:rsid w:val="00DB71EB"/>
    <w:rsid w:val="00DB753F"/>
    <w:rsid w:val="00DB77D8"/>
    <w:rsid w:val="00DB7DFE"/>
    <w:rsid w:val="00DC018F"/>
    <w:rsid w:val="00DC257B"/>
    <w:rsid w:val="00DC259C"/>
    <w:rsid w:val="00DC29E7"/>
    <w:rsid w:val="00DC376F"/>
    <w:rsid w:val="00DC3A24"/>
    <w:rsid w:val="00DC3C2D"/>
    <w:rsid w:val="00DC479B"/>
    <w:rsid w:val="00DC480B"/>
    <w:rsid w:val="00DC549F"/>
    <w:rsid w:val="00DC56F9"/>
    <w:rsid w:val="00DC5CFE"/>
    <w:rsid w:val="00DC62EE"/>
    <w:rsid w:val="00DC6403"/>
    <w:rsid w:val="00DC6472"/>
    <w:rsid w:val="00DC694C"/>
    <w:rsid w:val="00DC69A3"/>
    <w:rsid w:val="00DD008E"/>
    <w:rsid w:val="00DD240D"/>
    <w:rsid w:val="00DD2610"/>
    <w:rsid w:val="00DD270B"/>
    <w:rsid w:val="00DD4691"/>
    <w:rsid w:val="00DD5250"/>
    <w:rsid w:val="00DD5BC5"/>
    <w:rsid w:val="00DD672E"/>
    <w:rsid w:val="00DD696E"/>
    <w:rsid w:val="00DD7072"/>
    <w:rsid w:val="00DD75D2"/>
    <w:rsid w:val="00DD7932"/>
    <w:rsid w:val="00DE007F"/>
    <w:rsid w:val="00DE04CF"/>
    <w:rsid w:val="00DE0612"/>
    <w:rsid w:val="00DE0782"/>
    <w:rsid w:val="00DE07DB"/>
    <w:rsid w:val="00DE1F87"/>
    <w:rsid w:val="00DE3251"/>
    <w:rsid w:val="00DE3A67"/>
    <w:rsid w:val="00DE4766"/>
    <w:rsid w:val="00DE4BD9"/>
    <w:rsid w:val="00DE6640"/>
    <w:rsid w:val="00DE69D2"/>
    <w:rsid w:val="00DE7012"/>
    <w:rsid w:val="00DE78D7"/>
    <w:rsid w:val="00DE7D63"/>
    <w:rsid w:val="00DF01C9"/>
    <w:rsid w:val="00DF01CE"/>
    <w:rsid w:val="00DF0D14"/>
    <w:rsid w:val="00DF142E"/>
    <w:rsid w:val="00DF1945"/>
    <w:rsid w:val="00DF3559"/>
    <w:rsid w:val="00DF3EDD"/>
    <w:rsid w:val="00DF42B9"/>
    <w:rsid w:val="00DF48EB"/>
    <w:rsid w:val="00DF4CBF"/>
    <w:rsid w:val="00DF5235"/>
    <w:rsid w:val="00DF5AEF"/>
    <w:rsid w:val="00DF5CF7"/>
    <w:rsid w:val="00DF5F4D"/>
    <w:rsid w:val="00DF6251"/>
    <w:rsid w:val="00DF6B7D"/>
    <w:rsid w:val="00DF727F"/>
    <w:rsid w:val="00DF7EA3"/>
    <w:rsid w:val="00E002C4"/>
    <w:rsid w:val="00E00F30"/>
    <w:rsid w:val="00E01131"/>
    <w:rsid w:val="00E0172C"/>
    <w:rsid w:val="00E01C4D"/>
    <w:rsid w:val="00E01F85"/>
    <w:rsid w:val="00E022E7"/>
    <w:rsid w:val="00E02B39"/>
    <w:rsid w:val="00E03EDD"/>
    <w:rsid w:val="00E040F3"/>
    <w:rsid w:val="00E043B3"/>
    <w:rsid w:val="00E0502F"/>
    <w:rsid w:val="00E05082"/>
    <w:rsid w:val="00E05510"/>
    <w:rsid w:val="00E05C03"/>
    <w:rsid w:val="00E05FC7"/>
    <w:rsid w:val="00E0624B"/>
    <w:rsid w:val="00E06D51"/>
    <w:rsid w:val="00E07B6C"/>
    <w:rsid w:val="00E10126"/>
    <w:rsid w:val="00E1071E"/>
    <w:rsid w:val="00E11048"/>
    <w:rsid w:val="00E125DE"/>
    <w:rsid w:val="00E12E76"/>
    <w:rsid w:val="00E13A27"/>
    <w:rsid w:val="00E140AB"/>
    <w:rsid w:val="00E1473C"/>
    <w:rsid w:val="00E14AAF"/>
    <w:rsid w:val="00E14B9F"/>
    <w:rsid w:val="00E14E14"/>
    <w:rsid w:val="00E14F5D"/>
    <w:rsid w:val="00E150F8"/>
    <w:rsid w:val="00E15414"/>
    <w:rsid w:val="00E15481"/>
    <w:rsid w:val="00E15F9E"/>
    <w:rsid w:val="00E162FA"/>
    <w:rsid w:val="00E163AC"/>
    <w:rsid w:val="00E16C26"/>
    <w:rsid w:val="00E1706D"/>
    <w:rsid w:val="00E17626"/>
    <w:rsid w:val="00E176E2"/>
    <w:rsid w:val="00E21428"/>
    <w:rsid w:val="00E215ED"/>
    <w:rsid w:val="00E21EBC"/>
    <w:rsid w:val="00E22103"/>
    <w:rsid w:val="00E222AF"/>
    <w:rsid w:val="00E234B9"/>
    <w:rsid w:val="00E23B92"/>
    <w:rsid w:val="00E24610"/>
    <w:rsid w:val="00E24EFA"/>
    <w:rsid w:val="00E2572A"/>
    <w:rsid w:val="00E25799"/>
    <w:rsid w:val="00E25942"/>
    <w:rsid w:val="00E25BEF"/>
    <w:rsid w:val="00E25D7A"/>
    <w:rsid w:val="00E26CF6"/>
    <w:rsid w:val="00E271F0"/>
    <w:rsid w:val="00E275D9"/>
    <w:rsid w:val="00E27A3D"/>
    <w:rsid w:val="00E301BB"/>
    <w:rsid w:val="00E303DD"/>
    <w:rsid w:val="00E3123A"/>
    <w:rsid w:val="00E3139C"/>
    <w:rsid w:val="00E325BA"/>
    <w:rsid w:val="00E32728"/>
    <w:rsid w:val="00E32FE4"/>
    <w:rsid w:val="00E332B1"/>
    <w:rsid w:val="00E33CAE"/>
    <w:rsid w:val="00E33DA2"/>
    <w:rsid w:val="00E33EC4"/>
    <w:rsid w:val="00E344D5"/>
    <w:rsid w:val="00E34FB1"/>
    <w:rsid w:val="00E35AD5"/>
    <w:rsid w:val="00E35CF8"/>
    <w:rsid w:val="00E3635D"/>
    <w:rsid w:val="00E36AEB"/>
    <w:rsid w:val="00E36F10"/>
    <w:rsid w:val="00E36F20"/>
    <w:rsid w:val="00E370BA"/>
    <w:rsid w:val="00E377BB"/>
    <w:rsid w:val="00E379D0"/>
    <w:rsid w:val="00E37B6C"/>
    <w:rsid w:val="00E37C13"/>
    <w:rsid w:val="00E37C56"/>
    <w:rsid w:val="00E37C5B"/>
    <w:rsid w:val="00E37CE2"/>
    <w:rsid w:val="00E37DFC"/>
    <w:rsid w:val="00E40060"/>
    <w:rsid w:val="00E400CF"/>
    <w:rsid w:val="00E40160"/>
    <w:rsid w:val="00E40191"/>
    <w:rsid w:val="00E40200"/>
    <w:rsid w:val="00E4086A"/>
    <w:rsid w:val="00E40961"/>
    <w:rsid w:val="00E41414"/>
    <w:rsid w:val="00E4160B"/>
    <w:rsid w:val="00E41900"/>
    <w:rsid w:val="00E41B7B"/>
    <w:rsid w:val="00E41BBA"/>
    <w:rsid w:val="00E4276C"/>
    <w:rsid w:val="00E42DAE"/>
    <w:rsid w:val="00E43028"/>
    <w:rsid w:val="00E43976"/>
    <w:rsid w:val="00E43A63"/>
    <w:rsid w:val="00E44A79"/>
    <w:rsid w:val="00E44D73"/>
    <w:rsid w:val="00E45CD6"/>
    <w:rsid w:val="00E45FAA"/>
    <w:rsid w:val="00E46181"/>
    <w:rsid w:val="00E4688C"/>
    <w:rsid w:val="00E46BA9"/>
    <w:rsid w:val="00E4706D"/>
    <w:rsid w:val="00E47590"/>
    <w:rsid w:val="00E47B2B"/>
    <w:rsid w:val="00E47EE5"/>
    <w:rsid w:val="00E51C80"/>
    <w:rsid w:val="00E51D6E"/>
    <w:rsid w:val="00E521D5"/>
    <w:rsid w:val="00E52532"/>
    <w:rsid w:val="00E52D25"/>
    <w:rsid w:val="00E53B2D"/>
    <w:rsid w:val="00E54778"/>
    <w:rsid w:val="00E549CB"/>
    <w:rsid w:val="00E54DFC"/>
    <w:rsid w:val="00E55037"/>
    <w:rsid w:val="00E552D2"/>
    <w:rsid w:val="00E555CE"/>
    <w:rsid w:val="00E556B0"/>
    <w:rsid w:val="00E55862"/>
    <w:rsid w:val="00E56070"/>
    <w:rsid w:val="00E56497"/>
    <w:rsid w:val="00E56C4D"/>
    <w:rsid w:val="00E574CE"/>
    <w:rsid w:val="00E57917"/>
    <w:rsid w:val="00E61696"/>
    <w:rsid w:val="00E63FD4"/>
    <w:rsid w:val="00E640DC"/>
    <w:rsid w:val="00E64A23"/>
    <w:rsid w:val="00E65582"/>
    <w:rsid w:val="00E665A0"/>
    <w:rsid w:val="00E6788F"/>
    <w:rsid w:val="00E67CD8"/>
    <w:rsid w:val="00E67E5D"/>
    <w:rsid w:val="00E67EB4"/>
    <w:rsid w:val="00E70441"/>
    <w:rsid w:val="00E70F90"/>
    <w:rsid w:val="00E71B00"/>
    <w:rsid w:val="00E7290F"/>
    <w:rsid w:val="00E73CD6"/>
    <w:rsid w:val="00E74141"/>
    <w:rsid w:val="00E74601"/>
    <w:rsid w:val="00E74913"/>
    <w:rsid w:val="00E752DA"/>
    <w:rsid w:val="00E7597F"/>
    <w:rsid w:val="00E75E4B"/>
    <w:rsid w:val="00E75F36"/>
    <w:rsid w:val="00E75F82"/>
    <w:rsid w:val="00E763C5"/>
    <w:rsid w:val="00E76594"/>
    <w:rsid w:val="00E76A47"/>
    <w:rsid w:val="00E76A59"/>
    <w:rsid w:val="00E76F9B"/>
    <w:rsid w:val="00E8079A"/>
    <w:rsid w:val="00E81953"/>
    <w:rsid w:val="00E81F80"/>
    <w:rsid w:val="00E829C3"/>
    <w:rsid w:val="00E837B5"/>
    <w:rsid w:val="00E84EFF"/>
    <w:rsid w:val="00E84F52"/>
    <w:rsid w:val="00E85526"/>
    <w:rsid w:val="00E8616C"/>
    <w:rsid w:val="00E8669E"/>
    <w:rsid w:val="00E8704C"/>
    <w:rsid w:val="00E8761B"/>
    <w:rsid w:val="00E87ABB"/>
    <w:rsid w:val="00E90292"/>
    <w:rsid w:val="00E91303"/>
    <w:rsid w:val="00E91F4B"/>
    <w:rsid w:val="00E92C35"/>
    <w:rsid w:val="00E93DAF"/>
    <w:rsid w:val="00E93FBC"/>
    <w:rsid w:val="00E946D7"/>
    <w:rsid w:val="00E94A32"/>
    <w:rsid w:val="00E95242"/>
    <w:rsid w:val="00E95293"/>
    <w:rsid w:val="00E95535"/>
    <w:rsid w:val="00E95FC0"/>
    <w:rsid w:val="00E964D3"/>
    <w:rsid w:val="00E968A4"/>
    <w:rsid w:val="00E968A6"/>
    <w:rsid w:val="00E96C64"/>
    <w:rsid w:val="00E9721F"/>
    <w:rsid w:val="00E9753D"/>
    <w:rsid w:val="00E977A8"/>
    <w:rsid w:val="00EA0CD5"/>
    <w:rsid w:val="00EA254D"/>
    <w:rsid w:val="00EA2A36"/>
    <w:rsid w:val="00EA32FE"/>
    <w:rsid w:val="00EA3FA3"/>
    <w:rsid w:val="00EA4548"/>
    <w:rsid w:val="00EA4744"/>
    <w:rsid w:val="00EA63C6"/>
    <w:rsid w:val="00EA6C4A"/>
    <w:rsid w:val="00EA6DD2"/>
    <w:rsid w:val="00EA7506"/>
    <w:rsid w:val="00EA7CA7"/>
    <w:rsid w:val="00EA7D01"/>
    <w:rsid w:val="00EB00F0"/>
    <w:rsid w:val="00EB0294"/>
    <w:rsid w:val="00EB07B4"/>
    <w:rsid w:val="00EB09EF"/>
    <w:rsid w:val="00EB1802"/>
    <w:rsid w:val="00EB2499"/>
    <w:rsid w:val="00EB2518"/>
    <w:rsid w:val="00EB2D24"/>
    <w:rsid w:val="00EB3DD9"/>
    <w:rsid w:val="00EB4B12"/>
    <w:rsid w:val="00EB4B4E"/>
    <w:rsid w:val="00EB5608"/>
    <w:rsid w:val="00EB5EDA"/>
    <w:rsid w:val="00EB6051"/>
    <w:rsid w:val="00EB6573"/>
    <w:rsid w:val="00EB6EC1"/>
    <w:rsid w:val="00EB770E"/>
    <w:rsid w:val="00EB7CE2"/>
    <w:rsid w:val="00EB7D47"/>
    <w:rsid w:val="00EC0044"/>
    <w:rsid w:val="00EC0C37"/>
    <w:rsid w:val="00EC1399"/>
    <w:rsid w:val="00EC14BA"/>
    <w:rsid w:val="00EC1920"/>
    <w:rsid w:val="00EC279A"/>
    <w:rsid w:val="00EC2E58"/>
    <w:rsid w:val="00EC3835"/>
    <w:rsid w:val="00EC3D54"/>
    <w:rsid w:val="00EC4738"/>
    <w:rsid w:val="00EC4CEF"/>
    <w:rsid w:val="00EC626E"/>
    <w:rsid w:val="00EC6433"/>
    <w:rsid w:val="00EC64A4"/>
    <w:rsid w:val="00EC7152"/>
    <w:rsid w:val="00EC7926"/>
    <w:rsid w:val="00ED006B"/>
    <w:rsid w:val="00ED0476"/>
    <w:rsid w:val="00ED05ED"/>
    <w:rsid w:val="00ED1185"/>
    <w:rsid w:val="00ED1A53"/>
    <w:rsid w:val="00ED25EC"/>
    <w:rsid w:val="00ED2D24"/>
    <w:rsid w:val="00ED310C"/>
    <w:rsid w:val="00ED3656"/>
    <w:rsid w:val="00ED3ACA"/>
    <w:rsid w:val="00ED4045"/>
    <w:rsid w:val="00ED4E60"/>
    <w:rsid w:val="00ED510E"/>
    <w:rsid w:val="00ED65AC"/>
    <w:rsid w:val="00ED65C1"/>
    <w:rsid w:val="00ED77E2"/>
    <w:rsid w:val="00ED79F4"/>
    <w:rsid w:val="00ED7DF3"/>
    <w:rsid w:val="00ED7F6E"/>
    <w:rsid w:val="00EE1542"/>
    <w:rsid w:val="00EE1D49"/>
    <w:rsid w:val="00EE2126"/>
    <w:rsid w:val="00EE2741"/>
    <w:rsid w:val="00EE2D06"/>
    <w:rsid w:val="00EE3451"/>
    <w:rsid w:val="00EE3E87"/>
    <w:rsid w:val="00EE3F6A"/>
    <w:rsid w:val="00EE3FFD"/>
    <w:rsid w:val="00EE4508"/>
    <w:rsid w:val="00EE4DDD"/>
    <w:rsid w:val="00EE4E6C"/>
    <w:rsid w:val="00EE521D"/>
    <w:rsid w:val="00EE571B"/>
    <w:rsid w:val="00EE5786"/>
    <w:rsid w:val="00EE5F24"/>
    <w:rsid w:val="00EE61DE"/>
    <w:rsid w:val="00EE64DC"/>
    <w:rsid w:val="00EE7320"/>
    <w:rsid w:val="00EE73C2"/>
    <w:rsid w:val="00EF0730"/>
    <w:rsid w:val="00EF134C"/>
    <w:rsid w:val="00EF1C06"/>
    <w:rsid w:val="00EF20FC"/>
    <w:rsid w:val="00EF3372"/>
    <w:rsid w:val="00EF382E"/>
    <w:rsid w:val="00EF42CE"/>
    <w:rsid w:val="00EF484B"/>
    <w:rsid w:val="00EF4ECD"/>
    <w:rsid w:val="00EF5079"/>
    <w:rsid w:val="00EF5738"/>
    <w:rsid w:val="00EF677F"/>
    <w:rsid w:val="00EF6BE8"/>
    <w:rsid w:val="00F002BC"/>
    <w:rsid w:val="00F0128F"/>
    <w:rsid w:val="00F01561"/>
    <w:rsid w:val="00F01954"/>
    <w:rsid w:val="00F01A53"/>
    <w:rsid w:val="00F01FE3"/>
    <w:rsid w:val="00F02495"/>
    <w:rsid w:val="00F02FA3"/>
    <w:rsid w:val="00F0340E"/>
    <w:rsid w:val="00F03951"/>
    <w:rsid w:val="00F0468A"/>
    <w:rsid w:val="00F05CF6"/>
    <w:rsid w:val="00F05F03"/>
    <w:rsid w:val="00F06353"/>
    <w:rsid w:val="00F0635F"/>
    <w:rsid w:val="00F069F6"/>
    <w:rsid w:val="00F06F8A"/>
    <w:rsid w:val="00F07035"/>
    <w:rsid w:val="00F07CD6"/>
    <w:rsid w:val="00F07DA0"/>
    <w:rsid w:val="00F11244"/>
    <w:rsid w:val="00F112D4"/>
    <w:rsid w:val="00F11308"/>
    <w:rsid w:val="00F114EA"/>
    <w:rsid w:val="00F11B74"/>
    <w:rsid w:val="00F11C49"/>
    <w:rsid w:val="00F12070"/>
    <w:rsid w:val="00F120DF"/>
    <w:rsid w:val="00F1215C"/>
    <w:rsid w:val="00F121C5"/>
    <w:rsid w:val="00F12662"/>
    <w:rsid w:val="00F130F2"/>
    <w:rsid w:val="00F1317A"/>
    <w:rsid w:val="00F13FB2"/>
    <w:rsid w:val="00F14D90"/>
    <w:rsid w:val="00F152C3"/>
    <w:rsid w:val="00F158A2"/>
    <w:rsid w:val="00F159D8"/>
    <w:rsid w:val="00F15D68"/>
    <w:rsid w:val="00F15EA1"/>
    <w:rsid w:val="00F16A58"/>
    <w:rsid w:val="00F17506"/>
    <w:rsid w:val="00F17527"/>
    <w:rsid w:val="00F17653"/>
    <w:rsid w:val="00F178EB"/>
    <w:rsid w:val="00F207C7"/>
    <w:rsid w:val="00F21059"/>
    <w:rsid w:val="00F22128"/>
    <w:rsid w:val="00F2225A"/>
    <w:rsid w:val="00F224AF"/>
    <w:rsid w:val="00F247E4"/>
    <w:rsid w:val="00F256D5"/>
    <w:rsid w:val="00F26266"/>
    <w:rsid w:val="00F26638"/>
    <w:rsid w:val="00F26754"/>
    <w:rsid w:val="00F269E3"/>
    <w:rsid w:val="00F26E38"/>
    <w:rsid w:val="00F27BAF"/>
    <w:rsid w:val="00F27EF5"/>
    <w:rsid w:val="00F306CF"/>
    <w:rsid w:val="00F30E77"/>
    <w:rsid w:val="00F31E08"/>
    <w:rsid w:val="00F327F2"/>
    <w:rsid w:val="00F337FD"/>
    <w:rsid w:val="00F33B77"/>
    <w:rsid w:val="00F33D3C"/>
    <w:rsid w:val="00F3408C"/>
    <w:rsid w:val="00F341BD"/>
    <w:rsid w:val="00F3457F"/>
    <w:rsid w:val="00F34F5B"/>
    <w:rsid w:val="00F35B99"/>
    <w:rsid w:val="00F35DD1"/>
    <w:rsid w:val="00F35E4C"/>
    <w:rsid w:val="00F364FB"/>
    <w:rsid w:val="00F36984"/>
    <w:rsid w:val="00F36D21"/>
    <w:rsid w:val="00F3783C"/>
    <w:rsid w:val="00F37B1F"/>
    <w:rsid w:val="00F37BFE"/>
    <w:rsid w:val="00F37D14"/>
    <w:rsid w:val="00F37EF9"/>
    <w:rsid w:val="00F40187"/>
    <w:rsid w:val="00F40B79"/>
    <w:rsid w:val="00F41EB9"/>
    <w:rsid w:val="00F43136"/>
    <w:rsid w:val="00F43A56"/>
    <w:rsid w:val="00F43B48"/>
    <w:rsid w:val="00F44094"/>
    <w:rsid w:val="00F443A3"/>
    <w:rsid w:val="00F448D5"/>
    <w:rsid w:val="00F45104"/>
    <w:rsid w:val="00F45D64"/>
    <w:rsid w:val="00F46113"/>
    <w:rsid w:val="00F4688E"/>
    <w:rsid w:val="00F47768"/>
    <w:rsid w:val="00F50380"/>
    <w:rsid w:val="00F51157"/>
    <w:rsid w:val="00F518C9"/>
    <w:rsid w:val="00F51958"/>
    <w:rsid w:val="00F519C3"/>
    <w:rsid w:val="00F51E62"/>
    <w:rsid w:val="00F520A7"/>
    <w:rsid w:val="00F52350"/>
    <w:rsid w:val="00F52B38"/>
    <w:rsid w:val="00F53F5F"/>
    <w:rsid w:val="00F549B0"/>
    <w:rsid w:val="00F55602"/>
    <w:rsid w:val="00F55C87"/>
    <w:rsid w:val="00F55FC1"/>
    <w:rsid w:val="00F55FEB"/>
    <w:rsid w:val="00F56437"/>
    <w:rsid w:val="00F564F3"/>
    <w:rsid w:val="00F5690D"/>
    <w:rsid w:val="00F56D3C"/>
    <w:rsid w:val="00F577C5"/>
    <w:rsid w:val="00F57E87"/>
    <w:rsid w:val="00F6029B"/>
    <w:rsid w:val="00F6035A"/>
    <w:rsid w:val="00F614AD"/>
    <w:rsid w:val="00F62CB0"/>
    <w:rsid w:val="00F62CFE"/>
    <w:rsid w:val="00F637C4"/>
    <w:rsid w:val="00F63DBD"/>
    <w:rsid w:val="00F64101"/>
    <w:rsid w:val="00F648E9"/>
    <w:rsid w:val="00F653AC"/>
    <w:rsid w:val="00F65729"/>
    <w:rsid w:val="00F662D3"/>
    <w:rsid w:val="00F66606"/>
    <w:rsid w:val="00F67156"/>
    <w:rsid w:val="00F671FF"/>
    <w:rsid w:val="00F67449"/>
    <w:rsid w:val="00F67B93"/>
    <w:rsid w:val="00F701B7"/>
    <w:rsid w:val="00F70B6B"/>
    <w:rsid w:val="00F70B90"/>
    <w:rsid w:val="00F71AD2"/>
    <w:rsid w:val="00F71C26"/>
    <w:rsid w:val="00F7225C"/>
    <w:rsid w:val="00F742C6"/>
    <w:rsid w:val="00F74676"/>
    <w:rsid w:val="00F74F8D"/>
    <w:rsid w:val="00F75835"/>
    <w:rsid w:val="00F75B28"/>
    <w:rsid w:val="00F75F51"/>
    <w:rsid w:val="00F76193"/>
    <w:rsid w:val="00F76465"/>
    <w:rsid w:val="00F76DF9"/>
    <w:rsid w:val="00F76F7E"/>
    <w:rsid w:val="00F801A9"/>
    <w:rsid w:val="00F81163"/>
    <w:rsid w:val="00F814C7"/>
    <w:rsid w:val="00F824AE"/>
    <w:rsid w:val="00F8261B"/>
    <w:rsid w:val="00F83376"/>
    <w:rsid w:val="00F838AE"/>
    <w:rsid w:val="00F8398D"/>
    <w:rsid w:val="00F839C3"/>
    <w:rsid w:val="00F84AE1"/>
    <w:rsid w:val="00F84B0B"/>
    <w:rsid w:val="00F85A37"/>
    <w:rsid w:val="00F86179"/>
    <w:rsid w:val="00F867C0"/>
    <w:rsid w:val="00F86B77"/>
    <w:rsid w:val="00F86CC5"/>
    <w:rsid w:val="00F87148"/>
    <w:rsid w:val="00F87C4E"/>
    <w:rsid w:val="00F87E88"/>
    <w:rsid w:val="00F90295"/>
    <w:rsid w:val="00F90385"/>
    <w:rsid w:val="00F914D7"/>
    <w:rsid w:val="00F91607"/>
    <w:rsid w:val="00F9171D"/>
    <w:rsid w:val="00F917FA"/>
    <w:rsid w:val="00F91957"/>
    <w:rsid w:val="00F91C14"/>
    <w:rsid w:val="00F92507"/>
    <w:rsid w:val="00F928A6"/>
    <w:rsid w:val="00F92FCA"/>
    <w:rsid w:val="00F93048"/>
    <w:rsid w:val="00F94C99"/>
    <w:rsid w:val="00F95747"/>
    <w:rsid w:val="00F957AF"/>
    <w:rsid w:val="00F97853"/>
    <w:rsid w:val="00F97FDF"/>
    <w:rsid w:val="00FA05D4"/>
    <w:rsid w:val="00FA0E7D"/>
    <w:rsid w:val="00FA0EDB"/>
    <w:rsid w:val="00FA16B1"/>
    <w:rsid w:val="00FA1F17"/>
    <w:rsid w:val="00FA1FCA"/>
    <w:rsid w:val="00FA2176"/>
    <w:rsid w:val="00FA235B"/>
    <w:rsid w:val="00FA30B0"/>
    <w:rsid w:val="00FA34F3"/>
    <w:rsid w:val="00FA3835"/>
    <w:rsid w:val="00FA4239"/>
    <w:rsid w:val="00FA45EF"/>
    <w:rsid w:val="00FA5611"/>
    <w:rsid w:val="00FA581F"/>
    <w:rsid w:val="00FA685B"/>
    <w:rsid w:val="00FA6EBD"/>
    <w:rsid w:val="00FA73CE"/>
    <w:rsid w:val="00FA74E0"/>
    <w:rsid w:val="00FB04C5"/>
    <w:rsid w:val="00FB0999"/>
    <w:rsid w:val="00FB0AA0"/>
    <w:rsid w:val="00FB2AF2"/>
    <w:rsid w:val="00FB2EB9"/>
    <w:rsid w:val="00FB340F"/>
    <w:rsid w:val="00FB468D"/>
    <w:rsid w:val="00FB5EED"/>
    <w:rsid w:val="00FB6154"/>
    <w:rsid w:val="00FB6631"/>
    <w:rsid w:val="00FB6749"/>
    <w:rsid w:val="00FB692D"/>
    <w:rsid w:val="00FB6C54"/>
    <w:rsid w:val="00FB6E81"/>
    <w:rsid w:val="00FB784C"/>
    <w:rsid w:val="00FB7874"/>
    <w:rsid w:val="00FC00BE"/>
    <w:rsid w:val="00FC0347"/>
    <w:rsid w:val="00FC0A54"/>
    <w:rsid w:val="00FC0ABA"/>
    <w:rsid w:val="00FC143F"/>
    <w:rsid w:val="00FC155A"/>
    <w:rsid w:val="00FC2078"/>
    <w:rsid w:val="00FC27F6"/>
    <w:rsid w:val="00FC2804"/>
    <w:rsid w:val="00FC2DB7"/>
    <w:rsid w:val="00FC3C40"/>
    <w:rsid w:val="00FC4DB3"/>
    <w:rsid w:val="00FC667F"/>
    <w:rsid w:val="00FC6786"/>
    <w:rsid w:val="00FC6DDC"/>
    <w:rsid w:val="00FC776A"/>
    <w:rsid w:val="00FC77F4"/>
    <w:rsid w:val="00FC7EB8"/>
    <w:rsid w:val="00FD012D"/>
    <w:rsid w:val="00FD03AB"/>
    <w:rsid w:val="00FD0563"/>
    <w:rsid w:val="00FD09EB"/>
    <w:rsid w:val="00FD0FF2"/>
    <w:rsid w:val="00FD12C2"/>
    <w:rsid w:val="00FD1839"/>
    <w:rsid w:val="00FD1A65"/>
    <w:rsid w:val="00FD20FE"/>
    <w:rsid w:val="00FD38D7"/>
    <w:rsid w:val="00FD484C"/>
    <w:rsid w:val="00FD485E"/>
    <w:rsid w:val="00FD4927"/>
    <w:rsid w:val="00FD493D"/>
    <w:rsid w:val="00FD4CB1"/>
    <w:rsid w:val="00FD50F7"/>
    <w:rsid w:val="00FD5FB6"/>
    <w:rsid w:val="00FD69E9"/>
    <w:rsid w:val="00FD6F47"/>
    <w:rsid w:val="00FD7253"/>
    <w:rsid w:val="00FD72C8"/>
    <w:rsid w:val="00FD7466"/>
    <w:rsid w:val="00FD74AC"/>
    <w:rsid w:val="00FD7618"/>
    <w:rsid w:val="00FD770A"/>
    <w:rsid w:val="00FE0DC8"/>
    <w:rsid w:val="00FE0FB7"/>
    <w:rsid w:val="00FE13D0"/>
    <w:rsid w:val="00FE2D75"/>
    <w:rsid w:val="00FE310E"/>
    <w:rsid w:val="00FE3513"/>
    <w:rsid w:val="00FE3845"/>
    <w:rsid w:val="00FE4242"/>
    <w:rsid w:val="00FE5BB7"/>
    <w:rsid w:val="00FE6296"/>
    <w:rsid w:val="00FE6A7A"/>
    <w:rsid w:val="00FE6A7B"/>
    <w:rsid w:val="00FE781B"/>
    <w:rsid w:val="00FE7832"/>
    <w:rsid w:val="00FF1D36"/>
    <w:rsid w:val="00FF219B"/>
    <w:rsid w:val="00FF2AE3"/>
    <w:rsid w:val="00FF322B"/>
    <w:rsid w:val="00FF35FB"/>
    <w:rsid w:val="00FF4519"/>
    <w:rsid w:val="00FF5434"/>
    <w:rsid w:val="00FF5D2B"/>
    <w:rsid w:val="00FF634B"/>
    <w:rsid w:val="00FF77AE"/>
    <w:rsid w:val="00FF7B58"/>
    <w:rsid w:val="00FF7D85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DE2A391-2F42-418C-BFC3-C23AF23A8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310E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FE310E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i/>
      <w:iCs/>
      <w:szCs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81A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181A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181A5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181A5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181A5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181A58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181A5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181A5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81A58"/>
    <w:rPr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E310E"/>
    <w:rPr>
      <w:b/>
      <w:bCs/>
      <w:i/>
      <w:i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81A58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181A58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FE310E"/>
    <w:rPr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81A58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  <w:rPr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81A58"/>
    <w:rPr>
      <w:rFonts w:cs="Times New Roman"/>
      <w:sz w:val="20"/>
      <w:szCs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  <w:rPr>
      <w:b/>
      <w:bCs/>
      <w:szCs w:val="23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181A58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Cs w:val="19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81A5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sz w:val="32"/>
      <w:lang w:val="de-D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181A58"/>
    <w:rPr>
      <w:rFonts w:ascii="Cambria" w:hAnsi="Cambria" w:cs="Times New Roman"/>
      <w:sz w:val="24"/>
      <w:szCs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rsid w:val="008C1410"/>
    <w:pPr>
      <w:tabs>
        <w:tab w:val="num" w:pos="720"/>
        <w:tab w:val="num" w:pos="1080"/>
      </w:tabs>
      <w:ind w:left="720" w:hanging="180"/>
    </w:pPr>
    <w:rPr>
      <w:b w:val="0"/>
      <w:bCs w:val="0"/>
      <w:i w:val="0"/>
      <w:iCs w:val="0"/>
      <w:sz w:val="24"/>
    </w:rPr>
  </w:style>
  <w:style w:type="character" w:styleId="Hipercze">
    <w:name w:val="Hyperlink"/>
    <w:basedOn w:val="Domylnaczcionkaakapitu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2565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256553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256553"/>
    <w:rPr>
      <w:rFonts w:ascii="Tahoma" w:hAnsi="Tahoma" w:cs="Tahoma"/>
      <w:sz w:val="16"/>
      <w:szCs w:val="16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467488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791D5A"/>
    <w:pPr>
      <w:widowControl/>
      <w:autoSpaceDE/>
      <w:autoSpaceDN/>
      <w:adjustRightInd/>
      <w:ind w:left="708"/>
    </w:pPr>
    <w:rPr>
      <w:sz w:val="24"/>
      <w:szCs w:val="24"/>
    </w:rPr>
  </w:style>
  <w:style w:type="paragraph" w:styleId="Bezodstpw">
    <w:name w:val="No Spacing"/>
    <w:uiPriority w:val="99"/>
    <w:qFormat/>
    <w:rsid w:val="002A1E94"/>
    <w:rPr>
      <w:sz w:val="24"/>
      <w:szCs w:val="24"/>
    </w:rPr>
  </w:style>
  <w:style w:type="character" w:customStyle="1" w:styleId="ZnakZnak1">
    <w:name w:val="Znak Znak1"/>
    <w:basedOn w:val="Domylnaczcionkaakapitu"/>
    <w:uiPriority w:val="99"/>
    <w:semiHidden/>
    <w:locked/>
    <w:rsid w:val="00FB04C5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9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basedOn w:val="Domylnaczcionkaakapitu"/>
    <w:uiPriority w:val="99"/>
    <w:semiHidden/>
    <w:locked/>
    <w:rsid w:val="00B61D13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rsid w:val="00011BBC"/>
    <w:pPr>
      <w:suppressAutoHyphens/>
      <w:autoSpaceDE/>
      <w:autoSpaceDN/>
      <w:adjustRightInd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basedOn w:val="Domylnaczcionkaakapitu"/>
    <w:uiPriority w:val="99"/>
    <w:rsid w:val="00A422CC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locked/>
    <w:rsid w:val="00A422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sz w:val="24"/>
      <w:szCs w:val="24"/>
    </w:rPr>
  </w:style>
  <w:style w:type="character" w:customStyle="1" w:styleId="HTML-wstpniesformatowanyZnak">
    <w:name w:val="HTML - wstępnie sformatowany Znak"/>
    <w:basedOn w:val="Domylnaczcionkaakapitu"/>
    <w:link w:val="HTML-wstpniesformatowany"/>
    <w:locked/>
    <w:rsid w:val="00A422CC"/>
    <w:rPr>
      <w:rFonts w:cs="Times New Roman"/>
      <w:sz w:val="24"/>
      <w:szCs w:val="24"/>
      <w:lang w:val="pl-PL" w:eastAsia="pl-PL" w:bidi="ar-SA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widowControl/>
      <w:suppressAutoHyphens/>
      <w:autoSpaceDE/>
      <w:autoSpaceDN/>
      <w:adjustRightInd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widowControl/>
      <w:suppressAutoHyphens/>
      <w:autoSpaceDE/>
      <w:autoSpaceDN/>
      <w:adjustRightInd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widowControl/>
      <w:autoSpaceDE/>
      <w:autoSpaceDN/>
      <w:adjustRightInd/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  <w:autoSpaceDE/>
      <w:autoSpaceDN/>
      <w:adjustRightInd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widowControl/>
      <w:suppressAutoHyphens/>
      <w:autoSpaceDE/>
      <w:autoSpaceDN/>
      <w:adjustRightInd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5D64A6"/>
  </w:style>
  <w:style w:type="paragraph" w:styleId="NormalnyWeb">
    <w:name w:val="Normal (Web)"/>
    <w:basedOn w:val="Normalny"/>
    <w:uiPriority w:val="99"/>
    <w:locked/>
    <w:rsid w:val="00FD0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013C0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C0F"/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013C0F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"/>
    <w:basedOn w:val="Domylnaczcionkaakapitu"/>
    <w:link w:val="Akapitzlist"/>
    <w:uiPriority w:val="34"/>
    <w:locked/>
    <w:rsid w:val="004E18CB"/>
  </w:style>
  <w:style w:type="character" w:customStyle="1" w:styleId="Bodytext">
    <w:name w:val="Body text_"/>
    <w:basedOn w:val="Domylnaczcionkaakapitu"/>
    <w:link w:val="Bodytext1"/>
    <w:uiPriority w:val="99"/>
    <w:rsid w:val="0013144B"/>
    <w:rPr>
      <w:sz w:val="30"/>
      <w:szCs w:val="30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13144B"/>
    <w:pPr>
      <w:shd w:val="clear" w:color="auto" w:fill="FFFFFF"/>
      <w:autoSpaceDE/>
      <w:autoSpaceDN/>
      <w:adjustRightInd/>
      <w:spacing w:line="350" w:lineRule="exact"/>
      <w:jc w:val="both"/>
    </w:pPr>
    <w:rPr>
      <w:sz w:val="30"/>
      <w:szCs w:val="30"/>
    </w:rPr>
  </w:style>
  <w:style w:type="paragraph" w:customStyle="1" w:styleId="Tekstpodstawowy1">
    <w:name w:val="Tekst podstawowy1"/>
    <w:basedOn w:val="Normalny"/>
    <w:uiPriority w:val="99"/>
    <w:rsid w:val="009120EB"/>
    <w:pPr>
      <w:shd w:val="clear" w:color="auto" w:fill="FFFFFF"/>
      <w:autoSpaceDE/>
      <w:autoSpaceDN/>
      <w:adjustRightInd/>
      <w:spacing w:line="350" w:lineRule="exact"/>
      <w:jc w:val="both"/>
    </w:pPr>
    <w:rPr>
      <w:sz w:val="28"/>
      <w:szCs w:val="28"/>
    </w:rPr>
  </w:style>
  <w:style w:type="character" w:customStyle="1" w:styleId="PBtekst1">
    <w:name w:val="PB_tekst_1"/>
    <w:rsid w:val="00003036"/>
    <w:rPr>
      <w:rFonts w:ascii="Franklin Gothic Book" w:eastAsia="Arial Narrow" w:hAnsi="Franklin Gothic Book" w:cs="Arial Narrow"/>
      <w:b w:val="0"/>
      <w:bCs w:val="0"/>
      <w:i w:val="0"/>
      <w:color w:val="auto"/>
      <w:sz w:val="18"/>
      <w:szCs w:val="20"/>
      <w:lang w:val="pl-PL"/>
    </w:rPr>
  </w:style>
  <w:style w:type="character" w:customStyle="1" w:styleId="adr">
    <w:name w:val="adr"/>
    <w:basedOn w:val="Domylnaczcionkaakapitu"/>
    <w:rsid w:val="00015F6F"/>
  </w:style>
  <w:style w:type="character" w:customStyle="1" w:styleId="street">
    <w:name w:val="street"/>
    <w:basedOn w:val="Domylnaczcionkaakapitu"/>
    <w:rsid w:val="00015F6F"/>
  </w:style>
  <w:style w:type="character" w:customStyle="1" w:styleId="post-code">
    <w:name w:val="post-code"/>
    <w:basedOn w:val="Domylnaczcionkaakapitu"/>
    <w:rsid w:val="00015F6F"/>
  </w:style>
  <w:style w:type="character" w:customStyle="1" w:styleId="locality">
    <w:name w:val="locality"/>
    <w:basedOn w:val="Domylnaczcionkaakapitu"/>
    <w:rsid w:val="00015F6F"/>
  </w:style>
  <w:style w:type="character" w:customStyle="1" w:styleId="BodytextBold">
    <w:name w:val="Body text + Bold"/>
    <w:basedOn w:val="Bodytext"/>
    <w:uiPriority w:val="99"/>
    <w:rsid w:val="00D428B1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Heading2">
    <w:name w:val="Heading #2_"/>
    <w:basedOn w:val="Domylnaczcionkaakapitu"/>
    <w:link w:val="Heading20"/>
    <w:uiPriority w:val="99"/>
    <w:rsid w:val="00D428B1"/>
    <w:rPr>
      <w:rFonts w:ascii="Arial" w:hAnsi="Arial" w:cs="Arial"/>
      <w:b/>
      <w:bCs/>
      <w:shd w:val="clear" w:color="auto" w:fill="FFFFFF"/>
    </w:rPr>
  </w:style>
  <w:style w:type="character" w:customStyle="1" w:styleId="BodytextBold1">
    <w:name w:val="Body text + Bold1"/>
    <w:basedOn w:val="Bodytext"/>
    <w:uiPriority w:val="99"/>
    <w:rsid w:val="00D428B1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paragraph" w:customStyle="1" w:styleId="Heading20">
    <w:name w:val="Heading #2"/>
    <w:basedOn w:val="Normalny"/>
    <w:link w:val="Heading2"/>
    <w:uiPriority w:val="99"/>
    <w:rsid w:val="00D428B1"/>
    <w:pPr>
      <w:shd w:val="clear" w:color="auto" w:fill="FFFFFF"/>
      <w:autoSpaceDE/>
      <w:autoSpaceDN/>
      <w:adjustRightInd/>
      <w:spacing w:before="180" w:after="180" w:line="240" w:lineRule="atLeast"/>
      <w:jc w:val="both"/>
      <w:outlineLvl w:val="1"/>
    </w:pPr>
    <w:rPr>
      <w:rFonts w:ascii="Arial" w:hAnsi="Arial" w:cs="Arial"/>
      <w:b/>
      <w:bCs/>
    </w:rPr>
  </w:style>
  <w:style w:type="character" w:customStyle="1" w:styleId="Heading1">
    <w:name w:val="Heading #1_"/>
    <w:basedOn w:val="Domylnaczcionkaakapitu"/>
    <w:link w:val="Heading10"/>
    <w:uiPriority w:val="99"/>
    <w:rsid w:val="00DA6AF1"/>
    <w:rPr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ny"/>
    <w:link w:val="Heading1"/>
    <w:uiPriority w:val="99"/>
    <w:rsid w:val="00DA6AF1"/>
    <w:pPr>
      <w:shd w:val="clear" w:color="auto" w:fill="FFFFFF"/>
      <w:autoSpaceDE/>
      <w:autoSpaceDN/>
      <w:adjustRightInd/>
      <w:spacing w:before="180" w:after="180" w:line="240" w:lineRule="atLeast"/>
      <w:ind w:hanging="280"/>
      <w:jc w:val="both"/>
      <w:outlineLvl w:val="0"/>
    </w:pPr>
    <w:rPr>
      <w:b/>
      <w:bCs/>
      <w:sz w:val="21"/>
      <w:szCs w:val="21"/>
    </w:rPr>
  </w:style>
  <w:style w:type="character" w:styleId="Pogrubienie">
    <w:name w:val="Strong"/>
    <w:basedOn w:val="Domylnaczcionkaakapitu"/>
    <w:uiPriority w:val="22"/>
    <w:qFormat/>
    <w:locked/>
    <w:rsid w:val="0027124C"/>
    <w:rPr>
      <w:b/>
      <w:bCs/>
    </w:rPr>
  </w:style>
  <w:style w:type="paragraph" w:customStyle="1" w:styleId="Tekstpodstawowywcity21">
    <w:name w:val="Tekst podstawowy wcięty 21"/>
    <w:basedOn w:val="Normalny"/>
    <w:rsid w:val="00D14C73"/>
    <w:pPr>
      <w:suppressAutoHyphens/>
      <w:autoSpaceDN/>
      <w:adjustRightInd/>
      <w:ind w:left="227"/>
    </w:pPr>
    <w:rPr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D14C73"/>
    <w:pPr>
      <w:suppressAutoHyphens/>
      <w:autoSpaceDN/>
      <w:adjustRightInd/>
    </w:pPr>
    <w:rPr>
      <w:b/>
      <w:bCs/>
      <w:sz w:val="24"/>
      <w:szCs w:val="2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9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3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4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47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479F8-4EA9-459C-BFCA-8DCFCA70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DRMG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Pirsztel</dc:creator>
  <cp:lastModifiedBy>Urban Barbara</cp:lastModifiedBy>
  <cp:revision>3</cp:revision>
  <cp:lastPrinted>2019-04-16T06:49:00Z</cp:lastPrinted>
  <dcterms:created xsi:type="dcterms:W3CDTF">2019-04-23T09:18:00Z</dcterms:created>
  <dcterms:modified xsi:type="dcterms:W3CDTF">2019-04-29T10:31:00Z</dcterms:modified>
</cp:coreProperties>
</file>